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AF5" w:rsidRDefault="00E46AF5" w:rsidP="00E46AF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</w:t>
      </w:r>
      <w:r w:rsidR="00CE242B" w:rsidRPr="00952ED3">
        <w:rPr>
          <w:rFonts w:ascii="Times New Roman" w:hAnsi="Times New Roman"/>
          <w:b/>
          <w:sz w:val="28"/>
          <w:szCs w:val="28"/>
        </w:rPr>
        <w:t>ное бюджетное общеоб</w:t>
      </w:r>
      <w:r>
        <w:rPr>
          <w:rFonts w:ascii="Times New Roman" w:hAnsi="Times New Roman"/>
          <w:b/>
          <w:sz w:val="28"/>
          <w:szCs w:val="28"/>
        </w:rPr>
        <w:t xml:space="preserve">разовательное учреждение </w:t>
      </w:r>
      <w:r w:rsidR="00CE242B" w:rsidRPr="00952ED3">
        <w:rPr>
          <w:rFonts w:ascii="Times New Roman" w:hAnsi="Times New Roman"/>
          <w:b/>
          <w:sz w:val="28"/>
          <w:szCs w:val="28"/>
        </w:rPr>
        <w:t xml:space="preserve"> </w:t>
      </w:r>
    </w:p>
    <w:p w:rsidR="00CE242B" w:rsidRDefault="00E46AF5" w:rsidP="00E46AF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«Основная общеобразовательная школа №17» </w:t>
      </w:r>
      <w:r w:rsidR="00CE242B" w:rsidRPr="00952ED3">
        <w:rPr>
          <w:rFonts w:ascii="Times New Roman" w:hAnsi="Times New Roman"/>
          <w:b/>
          <w:sz w:val="28"/>
          <w:szCs w:val="28"/>
        </w:rPr>
        <w:t xml:space="preserve"> </w:t>
      </w:r>
    </w:p>
    <w:p w:rsidR="00CE242B" w:rsidRPr="00E46AF5" w:rsidRDefault="00E46AF5" w:rsidP="00E46AF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Приволжского района г.Казани</w:t>
      </w:r>
    </w:p>
    <w:p w:rsidR="00CE242B" w:rsidRPr="00952ED3" w:rsidRDefault="00CE242B" w:rsidP="000C4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242B" w:rsidRPr="00952ED3" w:rsidRDefault="00CE242B" w:rsidP="00952ED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242B" w:rsidRDefault="00CE242B" w:rsidP="00952ED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09E5" w:rsidRDefault="003309E5" w:rsidP="00952ED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09E5" w:rsidRDefault="003309E5" w:rsidP="00952ED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242B" w:rsidRPr="00952ED3" w:rsidRDefault="00CE242B" w:rsidP="00952ED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242B" w:rsidRPr="00952ED3" w:rsidRDefault="00CE242B" w:rsidP="008422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52ED3">
        <w:rPr>
          <w:rFonts w:ascii="Times New Roman" w:hAnsi="Times New Roman"/>
          <w:b/>
          <w:sz w:val="32"/>
          <w:szCs w:val="32"/>
        </w:rPr>
        <w:t>Рабочая программа курса</w:t>
      </w:r>
    </w:p>
    <w:p w:rsidR="00CE242B" w:rsidRDefault="00CE242B" w:rsidP="008422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52ED3">
        <w:rPr>
          <w:rFonts w:ascii="Times New Roman" w:hAnsi="Times New Roman"/>
          <w:b/>
          <w:sz w:val="32"/>
          <w:szCs w:val="32"/>
        </w:rPr>
        <w:t xml:space="preserve">по </w:t>
      </w:r>
      <w:r>
        <w:rPr>
          <w:rFonts w:ascii="Times New Roman" w:hAnsi="Times New Roman"/>
          <w:b/>
          <w:sz w:val="32"/>
          <w:szCs w:val="32"/>
        </w:rPr>
        <w:t>ОРКСЭ</w:t>
      </w:r>
    </w:p>
    <w:p w:rsidR="00EA6A0B" w:rsidRPr="00952ED3" w:rsidRDefault="00EA6A0B" w:rsidP="008422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модуль «Основы светской этики»</w:t>
      </w:r>
    </w:p>
    <w:p w:rsidR="00CE242B" w:rsidRPr="00952ED3" w:rsidRDefault="00FF1160" w:rsidP="008422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для 4</w:t>
      </w:r>
      <w:r w:rsidR="00CE242B" w:rsidRPr="00952ED3">
        <w:rPr>
          <w:rFonts w:ascii="Times New Roman" w:hAnsi="Times New Roman"/>
          <w:b/>
          <w:sz w:val="32"/>
          <w:szCs w:val="32"/>
        </w:rPr>
        <w:t xml:space="preserve">  класса</w:t>
      </w:r>
    </w:p>
    <w:p w:rsidR="00CE242B" w:rsidRPr="00952ED3" w:rsidRDefault="00E46AF5" w:rsidP="00842259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Кукушкина Диана Фаруковна</w:t>
      </w:r>
    </w:p>
    <w:p w:rsidR="00CE242B" w:rsidRPr="00952ED3" w:rsidRDefault="00CE242B" w:rsidP="00952ED3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E242B" w:rsidRPr="00952ED3" w:rsidRDefault="00CE242B" w:rsidP="00952ED3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E242B" w:rsidRPr="00952ED3" w:rsidRDefault="00CE242B" w:rsidP="00952ED3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E242B" w:rsidRPr="00952ED3" w:rsidRDefault="00CE242B" w:rsidP="00952ED3">
      <w:pPr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CE242B" w:rsidRDefault="00CE242B" w:rsidP="00952ED3">
      <w:pPr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E46AF5" w:rsidRDefault="00E46AF5" w:rsidP="00952ED3">
      <w:pPr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E46AF5" w:rsidRDefault="00E46AF5" w:rsidP="00952ED3">
      <w:pPr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CE242B" w:rsidRDefault="00CE242B" w:rsidP="00952ED3">
      <w:pPr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D45368" w:rsidRDefault="00D45368" w:rsidP="00D45368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710F3B" w:rsidRPr="00710F3B" w:rsidRDefault="00710F3B" w:rsidP="00D45368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CE242B" w:rsidRPr="00952ED3" w:rsidRDefault="00E46AF5" w:rsidP="00D4536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г. Казань</w:t>
      </w:r>
    </w:p>
    <w:p w:rsidR="00CE242B" w:rsidRDefault="00D45368" w:rsidP="00D45368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  <w:r w:rsidRPr="00710F3B">
        <w:rPr>
          <w:rFonts w:ascii="Times New Roman" w:hAnsi="Times New Roman"/>
          <w:b/>
          <w:sz w:val="32"/>
          <w:szCs w:val="32"/>
        </w:rPr>
        <w:t xml:space="preserve">                              </w:t>
      </w:r>
      <w:r w:rsidR="00E46AF5">
        <w:rPr>
          <w:rFonts w:ascii="Times New Roman" w:hAnsi="Times New Roman"/>
          <w:b/>
          <w:sz w:val="32"/>
          <w:szCs w:val="32"/>
        </w:rPr>
        <w:t>2023</w:t>
      </w:r>
      <w:r w:rsidR="00CE242B" w:rsidRPr="00952ED3">
        <w:rPr>
          <w:rFonts w:ascii="Times New Roman" w:hAnsi="Times New Roman"/>
          <w:b/>
          <w:sz w:val="32"/>
          <w:szCs w:val="32"/>
        </w:rPr>
        <w:t>-202</w:t>
      </w:r>
      <w:r w:rsidR="00E46AF5">
        <w:rPr>
          <w:rFonts w:ascii="Times New Roman" w:hAnsi="Times New Roman"/>
          <w:b/>
          <w:sz w:val="32"/>
          <w:szCs w:val="32"/>
        </w:rPr>
        <w:t>4</w:t>
      </w:r>
      <w:r w:rsidR="00CE242B" w:rsidRPr="00952ED3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:rsidR="003309E5" w:rsidRDefault="003309E5" w:rsidP="00D45368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3309E5" w:rsidRPr="00952ED3" w:rsidRDefault="003309E5" w:rsidP="00D45368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CE242B" w:rsidRPr="00842259" w:rsidRDefault="00CE242B" w:rsidP="00495A37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42259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CE242B" w:rsidRPr="00435C11" w:rsidRDefault="00CE242B" w:rsidP="00435C1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5C11">
        <w:rPr>
          <w:rFonts w:ascii="Times New Roman" w:hAnsi="Times New Roman"/>
          <w:sz w:val="24"/>
          <w:szCs w:val="24"/>
        </w:rPr>
        <w:t>Рабочая программа предмета «</w:t>
      </w:r>
      <w:r>
        <w:rPr>
          <w:rFonts w:ascii="Times New Roman" w:hAnsi="Times New Roman"/>
          <w:sz w:val="24"/>
          <w:szCs w:val="24"/>
        </w:rPr>
        <w:t>Основы религиозных культур и светской этики</w:t>
      </w:r>
      <w:r w:rsidRPr="00435C11">
        <w:rPr>
          <w:rFonts w:ascii="Times New Roman" w:hAnsi="Times New Roman"/>
          <w:sz w:val="24"/>
          <w:szCs w:val="24"/>
        </w:rPr>
        <w:t xml:space="preserve">» составлена на основе Федерального государственного стандарта начального общего образования, примерной программы начального общего образования по </w:t>
      </w:r>
      <w:r>
        <w:rPr>
          <w:rFonts w:ascii="Times New Roman" w:hAnsi="Times New Roman"/>
          <w:sz w:val="24"/>
          <w:szCs w:val="24"/>
        </w:rPr>
        <w:t>ОРКСЭ</w:t>
      </w:r>
      <w:r w:rsidRPr="00435C11">
        <w:rPr>
          <w:rFonts w:ascii="Times New Roman" w:hAnsi="Times New Roman"/>
          <w:sz w:val="24"/>
          <w:szCs w:val="24"/>
        </w:rPr>
        <w:t xml:space="preserve"> для общеобразовательных учреждений и </w:t>
      </w:r>
      <w:r>
        <w:rPr>
          <w:rFonts w:ascii="Times New Roman" w:hAnsi="Times New Roman"/>
          <w:sz w:val="24"/>
          <w:szCs w:val="24"/>
        </w:rPr>
        <w:t xml:space="preserve">авторской </w:t>
      </w:r>
      <w:r w:rsidRPr="00435C11">
        <w:rPr>
          <w:rFonts w:ascii="Times New Roman" w:hAnsi="Times New Roman"/>
          <w:sz w:val="24"/>
          <w:szCs w:val="24"/>
        </w:rPr>
        <w:t xml:space="preserve">программы </w:t>
      </w:r>
      <w:r>
        <w:rPr>
          <w:rFonts w:ascii="Times New Roman" w:hAnsi="Times New Roman"/>
          <w:sz w:val="24"/>
          <w:szCs w:val="24"/>
        </w:rPr>
        <w:t>А.И.Шемшуриной «Основы религиозных культур и светской этики. 4 класс</w:t>
      </w:r>
      <w:r w:rsidRPr="00435C11">
        <w:rPr>
          <w:rFonts w:ascii="Times New Roman" w:hAnsi="Times New Roman"/>
          <w:sz w:val="24"/>
          <w:szCs w:val="24"/>
        </w:rPr>
        <w:t xml:space="preserve">» (учебно-методический комплект «Школа России»), учебного плана начального общего образования (выписка из основной образовательной программы </w:t>
      </w:r>
      <w:r w:rsidR="00E46AF5">
        <w:rPr>
          <w:rFonts w:ascii="Times New Roman" w:hAnsi="Times New Roman"/>
          <w:sz w:val="24"/>
          <w:szCs w:val="24"/>
        </w:rPr>
        <w:t>начального общего образования) МБОУ «</w:t>
      </w:r>
      <w:r w:rsidR="00DF476D">
        <w:rPr>
          <w:rFonts w:ascii="Times New Roman" w:hAnsi="Times New Roman"/>
          <w:sz w:val="24"/>
          <w:szCs w:val="24"/>
        </w:rPr>
        <w:t xml:space="preserve">Школа №17» Приволжского района г.Казани </w:t>
      </w:r>
      <w:r w:rsidRPr="00435C11">
        <w:rPr>
          <w:rFonts w:ascii="Times New Roman" w:hAnsi="Times New Roman"/>
          <w:sz w:val="24"/>
          <w:szCs w:val="24"/>
        </w:rPr>
        <w:t>на 20</w:t>
      </w:r>
      <w:r w:rsidR="00DF476D">
        <w:rPr>
          <w:rFonts w:ascii="Times New Roman" w:hAnsi="Times New Roman"/>
          <w:sz w:val="24"/>
          <w:szCs w:val="24"/>
        </w:rPr>
        <w:t>23</w:t>
      </w:r>
      <w:r w:rsidRPr="00435C11">
        <w:rPr>
          <w:rFonts w:ascii="Times New Roman" w:hAnsi="Times New Roman"/>
          <w:sz w:val="24"/>
          <w:szCs w:val="24"/>
        </w:rPr>
        <w:t>-202</w:t>
      </w:r>
      <w:r w:rsidR="00DF476D">
        <w:rPr>
          <w:rFonts w:ascii="Times New Roman" w:hAnsi="Times New Roman"/>
          <w:sz w:val="24"/>
          <w:szCs w:val="24"/>
        </w:rPr>
        <w:t>4</w:t>
      </w:r>
      <w:r w:rsidRPr="00435C11">
        <w:rPr>
          <w:rFonts w:ascii="Times New Roman" w:hAnsi="Times New Roman"/>
          <w:sz w:val="24"/>
          <w:szCs w:val="24"/>
        </w:rPr>
        <w:t xml:space="preserve"> учебный год.</w:t>
      </w:r>
    </w:p>
    <w:p w:rsidR="00CE242B" w:rsidRPr="00435C11" w:rsidRDefault="00CE242B" w:rsidP="00435C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5C11">
        <w:rPr>
          <w:rFonts w:ascii="Times New Roman" w:hAnsi="Times New Roman"/>
          <w:sz w:val="24"/>
          <w:szCs w:val="24"/>
        </w:rPr>
        <w:t xml:space="preserve">Программа по </w:t>
      </w:r>
      <w:r>
        <w:rPr>
          <w:rFonts w:ascii="Times New Roman" w:hAnsi="Times New Roman"/>
          <w:sz w:val="24"/>
          <w:szCs w:val="24"/>
        </w:rPr>
        <w:t xml:space="preserve">ОРКСЭ </w:t>
      </w:r>
      <w:r w:rsidRPr="00435C11">
        <w:rPr>
          <w:rFonts w:ascii="Times New Roman" w:hAnsi="Times New Roman"/>
          <w:sz w:val="24"/>
          <w:szCs w:val="24"/>
        </w:rPr>
        <w:t xml:space="preserve">построена в соответствии с требованиями Федерального компонента Государственного Стандарта общего образования начальных классов по </w:t>
      </w:r>
      <w:r>
        <w:rPr>
          <w:rFonts w:ascii="Times New Roman" w:hAnsi="Times New Roman"/>
          <w:sz w:val="24"/>
          <w:szCs w:val="24"/>
        </w:rPr>
        <w:t>Основам религиозных культур и светской этики.</w:t>
      </w:r>
    </w:p>
    <w:p w:rsidR="00DF476D" w:rsidRPr="00435C11" w:rsidRDefault="00CE242B" w:rsidP="00DF476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5C11">
        <w:rPr>
          <w:rFonts w:ascii="Times New Roman" w:hAnsi="Times New Roman"/>
          <w:sz w:val="24"/>
          <w:szCs w:val="24"/>
        </w:rPr>
        <w:t xml:space="preserve">Рабочая программа адресована учащимся  4-в класса  </w:t>
      </w:r>
      <w:r w:rsidR="00DF476D">
        <w:rPr>
          <w:rFonts w:ascii="Times New Roman" w:hAnsi="Times New Roman"/>
          <w:sz w:val="24"/>
          <w:szCs w:val="24"/>
        </w:rPr>
        <w:t xml:space="preserve">МБОУ «Школа №17» Приволжского района г.Казани </w:t>
      </w:r>
      <w:r w:rsidR="00DF476D" w:rsidRPr="00435C11">
        <w:rPr>
          <w:rFonts w:ascii="Times New Roman" w:hAnsi="Times New Roman"/>
          <w:sz w:val="24"/>
          <w:szCs w:val="24"/>
        </w:rPr>
        <w:t>на 20</w:t>
      </w:r>
      <w:r w:rsidR="00DF476D">
        <w:rPr>
          <w:rFonts w:ascii="Times New Roman" w:hAnsi="Times New Roman"/>
          <w:sz w:val="24"/>
          <w:szCs w:val="24"/>
        </w:rPr>
        <w:t>23</w:t>
      </w:r>
      <w:r w:rsidR="00DF476D" w:rsidRPr="00435C11">
        <w:rPr>
          <w:rFonts w:ascii="Times New Roman" w:hAnsi="Times New Roman"/>
          <w:sz w:val="24"/>
          <w:szCs w:val="24"/>
        </w:rPr>
        <w:t>-202</w:t>
      </w:r>
      <w:r w:rsidR="00DF476D">
        <w:rPr>
          <w:rFonts w:ascii="Times New Roman" w:hAnsi="Times New Roman"/>
          <w:sz w:val="24"/>
          <w:szCs w:val="24"/>
        </w:rPr>
        <w:t>4</w:t>
      </w:r>
      <w:r w:rsidR="00DF476D" w:rsidRPr="00435C11">
        <w:rPr>
          <w:rFonts w:ascii="Times New Roman" w:hAnsi="Times New Roman"/>
          <w:sz w:val="24"/>
          <w:szCs w:val="24"/>
        </w:rPr>
        <w:t xml:space="preserve"> учебный год.</w:t>
      </w:r>
    </w:p>
    <w:p w:rsidR="00CE242B" w:rsidRPr="00435C11" w:rsidRDefault="00CE242B" w:rsidP="00DF476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35C11">
        <w:rPr>
          <w:rFonts w:ascii="Times New Roman" w:hAnsi="Times New Roman"/>
          <w:b/>
          <w:sz w:val="24"/>
          <w:szCs w:val="24"/>
        </w:rPr>
        <w:t>Программа составлена на основе:</w:t>
      </w:r>
    </w:p>
    <w:p w:rsidR="00CE242B" w:rsidRPr="00495A37" w:rsidRDefault="00CE242B" w:rsidP="00435C1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A37">
        <w:rPr>
          <w:rFonts w:ascii="Times New Roman" w:hAnsi="Times New Roman"/>
          <w:sz w:val="24"/>
          <w:szCs w:val="24"/>
        </w:rPr>
        <w:t>Федерального закона Российской Федерации «Об образовании в Российской Федерации» (№ 273-ФЗ от 29.12.2012).</w:t>
      </w:r>
    </w:p>
    <w:p w:rsidR="00CE242B" w:rsidRPr="0035644B" w:rsidRDefault="00CE242B" w:rsidP="00435C1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A37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(Утвержден приказом Министерства образования и науки Российской Федерации от «06» октября </w:t>
      </w:r>
      <w:smartTag w:uri="urn:schemas-microsoft-com:office:smarttags" w:element="metricconverter">
        <w:smartTagPr>
          <w:attr w:name="ProductID" w:val="2009 г"/>
        </w:smartTagPr>
        <w:r w:rsidRPr="00495A37">
          <w:rPr>
            <w:rFonts w:ascii="Times New Roman" w:hAnsi="Times New Roman"/>
            <w:sz w:val="24"/>
            <w:szCs w:val="24"/>
          </w:rPr>
          <w:t>2009 г</w:t>
        </w:r>
      </w:smartTag>
      <w:r w:rsidRPr="00495A37">
        <w:rPr>
          <w:rFonts w:ascii="Times New Roman" w:hAnsi="Times New Roman"/>
          <w:sz w:val="24"/>
          <w:szCs w:val="24"/>
        </w:rPr>
        <w:t>. № 373).</w:t>
      </w:r>
    </w:p>
    <w:p w:rsidR="0035644B" w:rsidRPr="0035644B" w:rsidRDefault="0035644B" w:rsidP="0035644B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Федерального перечня учебников, рекомендуемых к использованию при реализации имеющих государстрвенную аккредитацию образовательных программ начального общего, основного общего, среднего общего образования, утверждённого приказом Министерства просвещения Российской Федерации от 28.12.2018 № 345;</w:t>
      </w:r>
    </w:p>
    <w:p w:rsidR="00CE242B" w:rsidRPr="00495A37" w:rsidRDefault="00CE242B" w:rsidP="00435C1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A37">
        <w:rPr>
          <w:rFonts w:ascii="Times New Roman" w:hAnsi="Times New Roman"/>
          <w:sz w:val="24"/>
          <w:szCs w:val="24"/>
        </w:rPr>
        <w:t>Требований к оснащению образовательного процесса в соответствии с содержательным наполнением учебных предметов федерального государственного образовательного стандарта.</w:t>
      </w:r>
    </w:p>
    <w:p w:rsidR="00CE242B" w:rsidRDefault="00CE242B" w:rsidP="00435C1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07A5">
        <w:rPr>
          <w:rFonts w:ascii="Times New Roman" w:hAnsi="Times New Roman"/>
          <w:sz w:val="24"/>
          <w:szCs w:val="24"/>
        </w:rPr>
        <w:t>В соответствии с приказом Министерства образования и науки РФ от  31 января 2012г.</w:t>
      </w:r>
    </w:p>
    <w:p w:rsidR="00CE242B" w:rsidRPr="000407A5" w:rsidRDefault="00CE242B" w:rsidP="00435C1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07A5">
        <w:rPr>
          <w:rFonts w:ascii="Times New Roman" w:hAnsi="Times New Roman"/>
          <w:sz w:val="24"/>
          <w:szCs w:val="24"/>
        </w:rPr>
        <w:t xml:space="preserve">«О внесении изменений в федеральный компонент государственных образовательных стандартов начального общего, основного общего среднего (полного) общего образования, утверждённый приказом Министерства образования Российской Федерации от 5 марта </w:t>
      </w:r>
      <w:smartTag w:uri="urn:schemas-microsoft-com:office:smarttags" w:element="metricconverter">
        <w:smartTagPr>
          <w:attr w:name="ProductID" w:val="2004 г"/>
        </w:smartTagPr>
        <w:r w:rsidRPr="000407A5">
          <w:rPr>
            <w:rFonts w:ascii="Times New Roman" w:hAnsi="Times New Roman"/>
            <w:sz w:val="24"/>
            <w:szCs w:val="24"/>
          </w:rPr>
          <w:t>2004 г</w:t>
        </w:r>
      </w:smartTag>
      <w:r w:rsidRPr="000407A5">
        <w:rPr>
          <w:rFonts w:ascii="Times New Roman" w:hAnsi="Times New Roman"/>
          <w:sz w:val="24"/>
          <w:szCs w:val="24"/>
        </w:rPr>
        <w:t>. №1089» в 4 классах общеобразовательных школ вводится изучение  предмета «Основы религиозных  культур и светской этики».</w:t>
      </w:r>
    </w:p>
    <w:p w:rsidR="00CE242B" w:rsidRPr="00435C11" w:rsidRDefault="00CE242B" w:rsidP="00435C1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35C11">
        <w:rPr>
          <w:rFonts w:ascii="Times New Roman" w:hAnsi="Times New Roman"/>
          <w:sz w:val="24"/>
          <w:szCs w:val="24"/>
        </w:rPr>
        <w:t xml:space="preserve">В соответствии с приказом </w:t>
      </w:r>
      <w:r w:rsidRPr="00435C11">
        <w:rPr>
          <w:rFonts w:ascii="Times New Roman" w:hAnsi="Times New Roman"/>
          <w:sz w:val="24"/>
          <w:szCs w:val="24"/>
          <w:lang w:eastAsia="ru-RU"/>
        </w:rPr>
        <w:t>Минобрнауки РФ «О внесении изменений в федеральный базисный  учебный план и примерные учебные планы для образовательных учреждений Российской Федерации, реализующих программы общего образования, утверждённые приказом Министерства образования РФ от 9 марта 2004 года № 1312» №74 от 01 февраля 2012 года.</w:t>
      </w:r>
    </w:p>
    <w:p w:rsidR="00CE242B" w:rsidRPr="00842259" w:rsidRDefault="00CE242B" w:rsidP="00435C1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339B">
        <w:rPr>
          <w:rFonts w:ascii="Times New Roman" w:hAnsi="Times New Roman"/>
          <w:sz w:val="24"/>
          <w:szCs w:val="24"/>
        </w:rPr>
        <w:t>Основной образовательной программы начального общего образования ГБОУ средней  общеобразовательной школы № 545.</w:t>
      </w:r>
    </w:p>
    <w:p w:rsidR="00CE242B" w:rsidRPr="00C623C6" w:rsidRDefault="00CE242B" w:rsidP="00A160C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3C6">
        <w:rPr>
          <w:rFonts w:ascii="Times New Roman" w:hAnsi="Times New Roman"/>
          <w:sz w:val="24"/>
          <w:szCs w:val="24"/>
        </w:rPr>
        <w:t xml:space="preserve">Учебного плана начального общего образования (выписка из основной образовательной программы начального общего образования) </w:t>
      </w:r>
      <w:r w:rsidR="00C623C6">
        <w:rPr>
          <w:rFonts w:ascii="Times New Roman" w:hAnsi="Times New Roman"/>
          <w:sz w:val="24"/>
          <w:szCs w:val="24"/>
        </w:rPr>
        <w:t xml:space="preserve">МБОУ «Школа №17» Приволжского района г.Казани </w:t>
      </w:r>
      <w:r w:rsidR="00C623C6" w:rsidRPr="00435C11">
        <w:rPr>
          <w:rFonts w:ascii="Times New Roman" w:hAnsi="Times New Roman"/>
          <w:sz w:val="24"/>
          <w:szCs w:val="24"/>
        </w:rPr>
        <w:t>на 20</w:t>
      </w:r>
      <w:r w:rsidR="00C623C6">
        <w:rPr>
          <w:rFonts w:ascii="Times New Roman" w:hAnsi="Times New Roman"/>
          <w:sz w:val="24"/>
          <w:szCs w:val="24"/>
        </w:rPr>
        <w:t>23</w:t>
      </w:r>
      <w:r w:rsidR="00C623C6" w:rsidRPr="00435C11">
        <w:rPr>
          <w:rFonts w:ascii="Times New Roman" w:hAnsi="Times New Roman"/>
          <w:sz w:val="24"/>
          <w:szCs w:val="24"/>
        </w:rPr>
        <w:t>-202</w:t>
      </w:r>
      <w:r w:rsidR="00C623C6">
        <w:rPr>
          <w:rFonts w:ascii="Times New Roman" w:hAnsi="Times New Roman"/>
          <w:sz w:val="24"/>
          <w:szCs w:val="24"/>
        </w:rPr>
        <w:t>4</w:t>
      </w:r>
      <w:r w:rsidR="00C623C6" w:rsidRPr="00435C11">
        <w:rPr>
          <w:rFonts w:ascii="Times New Roman" w:hAnsi="Times New Roman"/>
          <w:sz w:val="24"/>
          <w:szCs w:val="24"/>
        </w:rPr>
        <w:t xml:space="preserve"> учебный год.</w:t>
      </w:r>
    </w:p>
    <w:p w:rsidR="00CE242B" w:rsidRPr="00495A37" w:rsidRDefault="00CE242B" w:rsidP="006F6A8C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495A37">
        <w:rPr>
          <w:rFonts w:ascii="Times New Roman" w:hAnsi="Times New Roman"/>
          <w:sz w:val="24"/>
          <w:szCs w:val="24"/>
        </w:rPr>
        <w:t>Учебный курс ОРКСЭ включает в себя 6 модулей:</w:t>
      </w:r>
    </w:p>
    <w:p w:rsidR="00CE242B" w:rsidRPr="00495A37" w:rsidRDefault="00CE242B" w:rsidP="00FF550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95A37">
        <w:rPr>
          <w:rFonts w:ascii="Times New Roman" w:hAnsi="Times New Roman"/>
          <w:sz w:val="24"/>
          <w:szCs w:val="24"/>
          <w:lang w:eastAsia="ru-RU"/>
        </w:rPr>
        <w:t>Основы православной культуры;</w:t>
      </w:r>
    </w:p>
    <w:p w:rsidR="00CE242B" w:rsidRPr="00495A37" w:rsidRDefault="00CE242B" w:rsidP="00FF550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95A37">
        <w:rPr>
          <w:rFonts w:ascii="Times New Roman" w:hAnsi="Times New Roman"/>
          <w:sz w:val="24"/>
          <w:szCs w:val="24"/>
          <w:lang w:eastAsia="ru-RU"/>
        </w:rPr>
        <w:t>Основы исламской культуры;</w:t>
      </w:r>
    </w:p>
    <w:p w:rsidR="00CE242B" w:rsidRPr="00495A37" w:rsidRDefault="00CE242B" w:rsidP="00FF550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95A37">
        <w:rPr>
          <w:rFonts w:ascii="Times New Roman" w:hAnsi="Times New Roman"/>
          <w:sz w:val="24"/>
          <w:szCs w:val="24"/>
          <w:lang w:eastAsia="ru-RU"/>
        </w:rPr>
        <w:t>Основы буддийской культуры;</w:t>
      </w:r>
    </w:p>
    <w:p w:rsidR="00CE242B" w:rsidRPr="00495A37" w:rsidRDefault="00CE242B" w:rsidP="00FF550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95A37">
        <w:rPr>
          <w:rFonts w:ascii="Times New Roman" w:hAnsi="Times New Roman"/>
          <w:sz w:val="24"/>
          <w:szCs w:val="24"/>
          <w:lang w:eastAsia="ru-RU"/>
        </w:rPr>
        <w:t>Основы иудейской культуры;</w:t>
      </w:r>
    </w:p>
    <w:p w:rsidR="00CE242B" w:rsidRPr="00495A37" w:rsidRDefault="00CE242B" w:rsidP="00FF550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95A37">
        <w:rPr>
          <w:rFonts w:ascii="Times New Roman" w:hAnsi="Times New Roman"/>
          <w:sz w:val="24"/>
          <w:szCs w:val="24"/>
          <w:lang w:eastAsia="ru-RU"/>
        </w:rPr>
        <w:t>Основы мировых религиозных культур;</w:t>
      </w:r>
    </w:p>
    <w:p w:rsidR="00CE242B" w:rsidRPr="00495A37" w:rsidRDefault="00CE242B" w:rsidP="00FF550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95A37">
        <w:rPr>
          <w:rFonts w:ascii="Times New Roman" w:hAnsi="Times New Roman"/>
          <w:sz w:val="24"/>
          <w:szCs w:val="24"/>
          <w:lang w:eastAsia="ru-RU"/>
        </w:rPr>
        <w:lastRenderedPageBreak/>
        <w:t>Основы светской этики.</w:t>
      </w:r>
    </w:p>
    <w:p w:rsidR="00CE242B" w:rsidRPr="00435C11" w:rsidRDefault="00CE242B" w:rsidP="006F6A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5C11">
        <w:rPr>
          <w:rFonts w:ascii="Times New Roman" w:hAnsi="Times New Roman"/>
          <w:sz w:val="24"/>
          <w:szCs w:val="24"/>
        </w:rPr>
        <w:t>Данная программа реализует содержание одного из 6 модулей – модуль «Основы светской этики».</w:t>
      </w:r>
    </w:p>
    <w:p w:rsidR="00CE242B" w:rsidRPr="00435C11" w:rsidRDefault="00CE242B" w:rsidP="00435C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5C11">
        <w:rPr>
          <w:rFonts w:ascii="Times New Roman" w:hAnsi="Times New Roman"/>
          <w:sz w:val="24"/>
          <w:szCs w:val="24"/>
        </w:rPr>
        <w:t>В ходе реализации программы предполагается взаимопонимание с родителями школьников. Работа с родителями предусматривает установление контакта с семьей, выработку согласованных действий и единых требований.</w:t>
      </w:r>
    </w:p>
    <w:p w:rsidR="00CE242B" w:rsidRPr="006F6A8C" w:rsidRDefault="00CE242B" w:rsidP="00435C11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35C11">
        <w:rPr>
          <w:rFonts w:ascii="Times New Roman" w:hAnsi="Times New Roman"/>
          <w:sz w:val="24"/>
          <w:szCs w:val="24"/>
        </w:rPr>
        <w:t xml:space="preserve">Настоящая </w:t>
      </w:r>
      <w:r w:rsidRPr="00435C11">
        <w:rPr>
          <w:rFonts w:ascii="Times New Roman" w:hAnsi="Times New Roman"/>
          <w:bCs/>
          <w:sz w:val="24"/>
          <w:szCs w:val="24"/>
        </w:rPr>
        <w:t xml:space="preserve">рабочая программа </w:t>
      </w:r>
      <w:r w:rsidRPr="00435C11">
        <w:rPr>
          <w:rFonts w:ascii="Times New Roman" w:hAnsi="Times New Roman"/>
          <w:sz w:val="24"/>
          <w:szCs w:val="24"/>
        </w:rPr>
        <w:t>составлена с учётом образовательных запросов учащихся и их родителей (законных представителей), а также выбора ими учебного предмета «Основы светской этики» — одного из модулей комплексного учебного курса «Основы религиозных культур и светской этики».</w:t>
      </w:r>
      <w:r w:rsidRPr="00435C1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F6A8C">
        <w:rPr>
          <w:rFonts w:ascii="Times New Roman" w:hAnsi="Times New Roman"/>
          <w:b/>
          <w:sz w:val="24"/>
          <w:szCs w:val="24"/>
          <w:lang w:eastAsia="ru-RU"/>
        </w:rPr>
        <w:t>На основе заявлений родителей для изучения предмета ОРКСЭ  взят один  модуль «Основы светской этики».</w:t>
      </w:r>
    </w:p>
    <w:p w:rsidR="00CE242B" w:rsidRPr="00495A37" w:rsidRDefault="00CE242B" w:rsidP="00435C1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495A37">
        <w:rPr>
          <w:rFonts w:ascii="Times New Roman" w:hAnsi="Times New Roman"/>
          <w:bCs/>
          <w:color w:val="000000"/>
          <w:sz w:val="24"/>
          <w:szCs w:val="24"/>
          <w:u w:val="single"/>
          <w:lang w:eastAsia="ru-RU"/>
        </w:rPr>
        <w:t>Обоснованность (актуальность, новизна, значимость) программы</w:t>
      </w:r>
      <w:r>
        <w:rPr>
          <w:rFonts w:ascii="Times New Roman" w:hAnsi="Times New Roman"/>
          <w:bCs/>
          <w:color w:val="000000"/>
          <w:sz w:val="24"/>
          <w:szCs w:val="24"/>
          <w:u w:val="single"/>
          <w:lang w:eastAsia="ru-RU"/>
        </w:rPr>
        <w:t>:</w:t>
      </w:r>
    </w:p>
    <w:p w:rsidR="00CE242B" w:rsidRPr="00495A37" w:rsidRDefault="00CE242B" w:rsidP="00162BB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5A37">
        <w:rPr>
          <w:rFonts w:ascii="Times New Roman" w:hAnsi="Times New Roman"/>
          <w:sz w:val="24"/>
          <w:szCs w:val="24"/>
          <w:lang w:eastAsia="ru-RU"/>
        </w:rPr>
        <w:t xml:space="preserve">Современный период в российской истории и образовании – это смена ценностных ориентиров. В этот период нарушается духовное единство общества, размываются жизненные ориентиры молодежи, происходит деформация традиционных для страны моральных норм и нравственных установок. </w:t>
      </w:r>
    </w:p>
    <w:p w:rsidR="00CE242B" w:rsidRPr="00495A37" w:rsidRDefault="00CE242B" w:rsidP="00162BB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95A37">
        <w:rPr>
          <w:rFonts w:ascii="Times New Roman" w:hAnsi="Times New Roman"/>
          <w:sz w:val="24"/>
          <w:szCs w:val="24"/>
          <w:lang w:eastAsia="ru-RU"/>
        </w:rPr>
        <w:t>В российском обществе стал ощущаться недостаток сознательно принимаемых большинством граждан принципов и правил жизни, согласия в вопросах корректного социального поведения, а также отсутствие созидательных ориентиров смысла жизни.</w:t>
      </w:r>
    </w:p>
    <w:p w:rsidR="00CE242B" w:rsidRPr="00495A37" w:rsidRDefault="00CE242B" w:rsidP="00162BB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95A37">
        <w:rPr>
          <w:rFonts w:ascii="Times New Roman" w:hAnsi="Times New Roman"/>
          <w:sz w:val="24"/>
          <w:szCs w:val="24"/>
          <w:lang w:eastAsia="ru-RU"/>
        </w:rPr>
        <w:t>В Федеральный государственный образовательный стандарт начального общего образования введена новая предметная область — «Основы духовно-нравственной культуры народов России».</w:t>
      </w:r>
    </w:p>
    <w:p w:rsidR="00CE242B" w:rsidRPr="00495A37" w:rsidRDefault="00CE242B" w:rsidP="00162BB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95A37">
        <w:rPr>
          <w:rFonts w:ascii="Times New Roman" w:hAnsi="Times New Roman"/>
          <w:sz w:val="24"/>
          <w:szCs w:val="24"/>
          <w:lang w:eastAsia="ru-RU"/>
        </w:rPr>
        <w:t xml:space="preserve">Образованию отводится ключевая роль в духовно-нравственном воспитании молодежи. Новая российская общеобразовательная школа должна стать важнейшим фактором, обеспечивающим социокультурную модернизацию российского общества. Поэтому в Стандарт начального общего образования включен курс «Основы религиозных культур и светской этики». </w:t>
      </w:r>
    </w:p>
    <w:p w:rsidR="00CE242B" w:rsidRDefault="00CE242B" w:rsidP="00162B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6A8C">
        <w:rPr>
          <w:rFonts w:ascii="Times New Roman" w:hAnsi="Times New Roman"/>
          <w:sz w:val="24"/>
          <w:szCs w:val="24"/>
          <w:u w:val="single"/>
        </w:rPr>
        <w:t>Актуальность</w:t>
      </w:r>
      <w:r w:rsidRPr="00495A37">
        <w:rPr>
          <w:rFonts w:ascii="Times New Roman" w:hAnsi="Times New Roman"/>
          <w:sz w:val="24"/>
          <w:szCs w:val="24"/>
        </w:rPr>
        <w:t xml:space="preserve"> изучения основ православной культуры в общеобразовательных учреждениях обусловлена необходимостью комплексного и эффективного решения проблемы духовно-нравственного воспитания подрастающего поколения. </w:t>
      </w:r>
    </w:p>
    <w:p w:rsidR="00CE242B" w:rsidRPr="006F6A8C" w:rsidRDefault="00CE242B" w:rsidP="006F6A8C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Общая цель</w:t>
      </w:r>
      <w:r w:rsidRPr="006F6A8C">
        <w:rPr>
          <w:rFonts w:ascii="Times New Roman" w:hAnsi="Times New Roman"/>
          <w:b/>
          <w:bCs/>
          <w:sz w:val="24"/>
          <w:szCs w:val="24"/>
        </w:rPr>
        <w:t xml:space="preserve"> и задачи обучения </w:t>
      </w:r>
      <w:r w:rsidR="00D45368">
        <w:rPr>
          <w:rFonts w:ascii="Times New Roman" w:hAnsi="Times New Roman"/>
          <w:b/>
          <w:bCs/>
          <w:sz w:val="24"/>
          <w:szCs w:val="24"/>
        </w:rPr>
        <w:t>ОРКСЭ:</w:t>
      </w:r>
    </w:p>
    <w:p w:rsidR="00CE242B" w:rsidRPr="006F6A8C" w:rsidRDefault="00CE242B" w:rsidP="006F6A8C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6F6A8C">
        <w:rPr>
          <w:rFonts w:ascii="Times New Roman" w:hAnsi="Times New Roman"/>
          <w:b/>
          <w:color w:val="000000"/>
          <w:sz w:val="24"/>
          <w:szCs w:val="24"/>
        </w:rPr>
        <w:t>Цел</w:t>
      </w:r>
      <w:r>
        <w:rPr>
          <w:rFonts w:ascii="Times New Roman" w:hAnsi="Times New Roman"/>
          <w:b/>
          <w:color w:val="000000"/>
          <w:sz w:val="24"/>
          <w:szCs w:val="24"/>
        </w:rPr>
        <w:t>ью</w:t>
      </w:r>
      <w:r w:rsidRPr="006F6A8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F6A8C">
        <w:rPr>
          <w:rFonts w:ascii="Times New Roman" w:hAnsi="Times New Roman"/>
          <w:color w:val="000000"/>
          <w:sz w:val="24"/>
          <w:szCs w:val="24"/>
        </w:rPr>
        <w:t xml:space="preserve">изучения предмета </w:t>
      </w:r>
      <w:r w:rsidRPr="00495A37">
        <w:rPr>
          <w:rFonts w:ascii="Times New Roman" w:hAnsi="Times New Roman"/>
          <w:sz w:val="24"/>
          <w:szCs w:val="24"/>
          <w:lang w:eastAsia="ru-RU"/>
        </w:rPr>
        <w:t>«Основы религиозных культур и светской этики»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F6A8C">
        <w:rPr>
          <w:rFonts w:ascii="Times New Roman" w:hAnsi="Times New Roman"/>
          <w:color w:val="000000"/>
          <w:sz w:val="24"/>
          <w:szCs w:val="24"/>
        </w:rPr>
        <w:t>явл</w:t>
      </w:r>
      <w:r>
        <w:rPr>
          <w:rFonts w:ascii="Times New Roman" w:hAnsi="Times New Roman"/>
          <w:color w:val="000000"/>
          <w:sz w:val="24"/>
          <w:szCs w:val="24"/>
        </w:rPr>
        <w:t>яе</w:t>
      </w:r>
      <w:r w:rsidRPr="006F6A8C">
        <w:rPr>
          <w:rFonts w:ascii="Times New Roman" w:hAnsi="Times New Roman"/>
          <w:color w:val="000000"/>
          <w:sz w:val="24"/>
          <w:szCs w:val="24"/>
        </w:rPr>
        <w:t>тся:</w:t>
      </w:r>
    </w:p>
    <w:p w:rsidR="00CE242B" w:rsidRDefault="00CE242B" w:rsidP="00FF550A">
      <w:pPr>
        <w:widowControl w:val="0"/>
        <w:numPr>
          <w:ilvl w:val="0"/>
          <w:numId w:val="11"/>
        </w:numPr>
        <w:tabs>
          <w:tab w:val="clear" w:pos="1429"/>
          <w:tab w:val="num" w:pos="-5390"/>
        </w:tabs>
        <w:autoSpaceDE w:val="0"/>
        <w:autoSpaceDN w:val="0"/>
        <w:adjustRightInd w:val="0"/>
        <w:spacing w:after="0" w:line="240" w:lineRule="auto"/>
        <w:ind w:left="440" w:hanging="4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95A37">
        <w:rPr>
          <w:rFonts w:ascii="Times New Roman" w:hAnsi="Times New Roman"/>
          <w:sz w:val="24"/>
          <w:szCs w:val="24"/>
          <w:lang w:eastAsia="ru-RU"/>
        </w:rPr>
        <w:t>Формирование у младших школьников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CE242B" w:rsidRPr="003B7500" w:rsidRDefault="00CE242B" w:rsidP="003B750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3B7500">
        <w:rPr>
          <w:rFonts w:ascii="Times New Roman" w:hAnsi="Times New Roman"/>
          <w:sz w:val="24"/>
          <w:szCs w:val="24"/>
        </w:rPr>
        <w:t xml:space="preserve">Программа направлена на реализацию средствами предмета </w:t>
      </w:r>
      <w:r w:rsidRPr="00495A37">
        <w:rPr>
          <w:rFonts w:ascii="Times New Roman" w:hAnsi="Times New Roman"/>
          <w:sz w:val="24"/>
          <w:szCs w:val="24"/>
          <w:lang w:eastAsia="ru-RU"/>
        </w:rPr>
        <w:t>«Основы религиозных культур и светской этики»</w:t>
      </w:r>
      <w:r w:rsidRPr="003B7500">
        <w:rPr>
          <w:rFonts w:ascii="Times New Roman" w:hAnsi="Times New Roman"/>
          <w:b/>
          <w:sz w:val="24"/>
          <w:szCs w:val="24"/>
        </w:rPr>
        <w:t> </w:t>
      </w:r>
      <w:r w:rsidRPr="003B7500">
        <w:rPr>
          <w:rFonts w:ascii="Times New Roman" w:hAnsi="Times New Roman"/>
          <w:b/>
          <w:bCs/>
          <w:sz w:val="24"/>
          <w:szCs w:val="24"/>
        </w:rPr>
        <w:t>следующих задач</w:t>
      </w:r>
      <w:r w:rsidRPr="003B7500">
        <w:rPr>
          <w:rFonts w:ascii="Times New Roman" w:hAnsi="Times New Roman"/>
          <w:sz w:val="24"/>
          <w:szCs w:val="24"/>
        </w:rPr>
        <w:t>:</w:t>
      </w:r>
    </w:p>
    <w:p w:rsidR="00CE242B" w:rsidRPr="00495A37" w:rsidRDefault="00CE242B" w:rsidP="00FF550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40" w:hanging="4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95A37">
        <w:rPr>
          <w:rFonts w:ascii="Times New Roman" w:hAnsi="Times New Roman"/>
          <w:sz w:val="24"/>
          <w:szCs w:val="24"/>
          <w:lang w:eastAsia="ru-RU"/>
        </w:rPr>
        <w:t>Знакомство учащихся с основами православной культуры и светской этики;</w:t>
      </w:r>
    </w:p>
    <w:p w:rsidR="00CE242B" w:rsidRPr="00495A37" w:rsidRDefault="00CE242B" w:rsidP="00FF550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40" w:hanging="4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95A37">
        <w:rPr>
          <w:rFonts w:ascii="Times New Roman" w:hAnsi="Times New Roman"/>
          <w:sz w:val="24"/>
          <w:szCs w:val="24"/>
          <w:lang w:eastAsia="ru-RU"/>
        </w:rPr>
        <w:t>Развитие представлений младшего школьника о значении нравственных норм и ценностей для достойной жизни личности, семьи, общества;</w:t>
      </w:r>
    </w:p>
    <w:p w:rsidR="00CE242B" w:rsidRPr="00495A37" w:rsidRDefault="00CE242B" w:rsidP="00FF550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40" w:hanging="4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95A37">
        <w:rPr>
          <w:rFonts w:ascii="Times New Roman" w:hAnsi="Times New Roman"/>
          <w:sz w:val="24"/>
          <w:szCs w:val="24"/>
          <w:lang w:eastAsia="ru-RU"/>
        </w:rPr>
        <w:t>Обобщение знаний, понятий и представлений о духовной культуре и морали, полученных учащимися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школы.</w:t>
      </w:r>
    </w:p>
    <w:p w:rsidR="00CE242B" w:rsidRPr="00495A37" w:rsidRDefault="00CE242B" w:rsidP="00495A37">
      <w:pPr>
        <w:spacing w:after="0" w:line="240" w:lineRule="auto"/>
        <w:ind w:firstLine="709"/>
        <w:jc w:val="both"/>
        <w:rPr>
          <w:rFonts w:ascii="Times New Roman" w:hAnsi="Times New Roman"/>
          <w:color w:val="231F20"/>
          <w:sz w:val="24"/>
          <w:szCs w:val="24"/>
        </w:rPr>
      </w:pPr>
    </w:p>
    <w:p w:rsidR="00D45368" w:rsidRDefault="00D45368" w:rsidP="00A65C48">
      <w:pPr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45368" w:rsidRDefault="00D45368" w:rsidP="00A65C48">
      <w:pPr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E242B" w:rsidRPr="00A65C48" w:rsidRDefault="00CE242B" w:rsidP="00A65C48">
      <w:pPr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A65C48">
        <w:rPr>
          <w:rFonts w:ascii="Times New Roman" w:hAnsi="Times New Roman"/>
          <w:b/>
          <w:bCs/>
          <w:sz w:val="24"/>
          <w:szCs w:val="24"/>
        </w:rPr>
        <w:lastRenderedPageBreak/>
        <w:t>Описание места учебного предмета, курса в учебном плане</w:t>
      </w:r>
    </w:p>
    <w:p w:rsidR="00CE242B" w:rsidRPr="00A65C48" w:rsidRDefault="00CE242B" w:rsidP="00A65C4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Учебный предмет </w:t>
      </w:r>
      <w:r w:rsidRPr="00495A37">
        <w:rPr>
          <w:rFonts w:ascii="Times New Roman" w:hAnsi="Times New Roman"/>
          <w:sz w:val="24"/>
          <w:szCs w:val="24"/>
          <w:lang w:eastAsia="ru-RU"/>
        </w:rPr>
        <w:t>«Основы религиозных культур и светской этики</w:t>
      </w:r>
      <w:r w:rsidRPr="00A65C48">
        <w:rPr>
          <w:rFonts w:ascii="Times New Roman" w:hAnsi="Times New Roman"/>
          <w:sz w:val="24"/>
          <w:szCs w:val="24"/>
        </w:rPr>
        <w:t xml:space="preserve">» относится к </w:t>
      </w:r>
      <w:r w:rsidRPr="00A65C48">
        <w:rPr>
          <w:rFonts w:ascii="Times New Roman" w:hAnsi="Times New Roman"/>
          <w:b/>
          <w:sz w:val="24"/>
          <w:szCs w:val="24"/>
        </w:rPr>
        <w:t>предметной области «</w:t>
      </w:r>
      <w:r w:rsidRPr="00A65C48">
        <w:rPr>
          <w:rFonts w:ascii="Times New Roman" w:hAnsi="Times New Roman"/>
          <w:b/>
          <w:sz w:val="24"/>
          <w:szCs w:val="24"/>
          <w:lang w:eastAsia="ru-RU"/>
        </w:rPr>
        <w:t>Основы религиозных культур и светской этики</w:t>
      </w:r>
      <w:r w:rsidRPr="00A65C48">
        <w:rPr>
          <w:rFonts w:ascii="Times New Roman" w:hAnsi="Times New Roman"/>
          <w:b/>
          <w:sz w:val="24"/>
          <w:szCs w:val="24"/>
        </w:rPr>
        <w:t>».</w:t>
      </w:r>
      <w:r w:rsidRPr="00A65C48">
        <w:rPr>
          <w:rFonts w:ascii="Times New Roman" w:hAnsi="Times New Roman"/>
          <w:sz w:val="24"/>
          <w:szCs w:val="24"/>
        </w:rPr>
        <w:t xml:space="preserve"> </w:t>
      </w:r>
    </w:p>
    <w:p w:rsidR="00CE242B" w:rsidRPr="00A65C48" w:rsidRDefault="00CE242B" w:rsidP="00A65C4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C48">
        <w:rPr>
          <w:rFonts w:ascii="Times New Roman" w:hAnsi="Times New Roman"/>
          <w:sz w:val="24"/>
          <w:szCs w:val="24"/>
        </w:rPr>
        <w:t>Согласно учебного плана школы, в 4 классе на изучение предмета «</w:t>
      </w:r>
      <w:r w:rsidRPr="00495A37">
        <w:rPr>
          <w:rFonts w:ascii="Times New Roman" w:hAnsi="Times New Roman"/>
          <w:sz w:val="24"/>
          <w:szCs w:val="24"/>
          <w:lang w:eastAsia="ru-RU"/>
        </w:rPr>
        <w:t>Основы религиозных культур и светской этики</w:t>
      </w:r>
      <w:r w:rsidRPr="00A65C48">
        <w:rPr>
          <w:rFonts w:ascii="Times New Roman" w:hAnsi="Times New Roman"/>
          <w:sz w:val="24"/>
          <w:szCs w:val="24"/>
        </w:rPr>
        <w:t xml:space="preserve">» отводится </w:t>
      </w:r>
      <w:r>
        <w:rPr>
          <w:rFonts w:ascii="Times New Roman" w:hAnsi="Times New Roman"/>
          <w:b/>
          <w:sz w:val="24"/>
          <w:szCs w:val="24"/>
        </w:rPr>
        <w:t>34</w:t>
      </w:r>
      <w:r w:rsidRPr="00A65C48">
        <w:rPr>
          <w:rFonts w:ascii="Times New Roman" w:hAnsi="Times New Roman"/>
          <w:b/>
          <w:sz w:val="24"/>
          <w:szCs w:val="24"/>
        </w:rPr>
        <w:t xml:space="preserve"> часа в год (34 учебные недели)  по </w:t>
      </w:r>
      <w:r>
        <w:rPr>
          <w:rFonts w:ascii="Times New Roman" w:hAnsi="Times New Roman"/>
          <w:b/>
          <w:sz w:val="24"/>
          <w:szCs w:val="24"/>
        </w:rPr>
        <w:t>1</w:t>
      </w:r>
      <w:r w:rsidRPr="00A65C48">
        <w:rPr>
          <w:rFonts w:ascii="Times New Roman" w:hAnsi="Times New Roman"/>
          <w:b/>
          <w:sz w:val="24"/>
          <w:szCs w:val="24"/>
        </w:rPr>
        <w:t xml:space="preserve"> часа в неделю</w:t>
      </w:r>
      <w:r w:rsidRPr="00A65C4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1 час</w:t>
      </w:r>
      <w:r w:rsidRPr="00A65C48">
        <w:rPr>
          <w:rFonts w:ascii="Times New Roman" w:hAnsi="Times New Roman"/>
          <w:sz w:val="24"/>
          <w:szCs w:val="24"/>
        </w:rPr>
        <w:t xml:space="preserve"> (обязательная часть учебного плана).</w:t>
      </w:r>
    </w:p>
    <w:p w:rsidR="00CE242B" w:rsidRPr="00A65C48" w:rsidRDefault="00CE242B" w:rsidP="00A65C4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65C48">
        <w:rPr>
          <w:rFonts w:ascii="Times New Roman" w:hAnsi="Times New Roman"/>
          <w:bCs/>
          <w:sz w:val="24"/>
          <w:szCs w:val="24"/>
        </w:rPr>
        <w:t xml:space="preserve">Уровень изучения учебного предмета </w:t>
      </w:r>
      <w:r w:rsidRPr="00A65C48">
        <w:rPr>
          <w:rFonts w:ascii="Times New Roman" w:hAnsi="Times New Roman"/>
          <w:sz w:val="24"/>
          <w:szCs w:val="24"/>
        </w:rPr>
        <w:t xml:space="preserve">– </w:t>
      </w:r>
      <w:r w:rsidRPr="00A65C48">
        <w:rPr>
          <w:rFonts w:ascii="Times New Roman" w:hAnsi="Times New Roman"/>
          <w:b/>
          <w:sz w:val="24"/>
          <w:szCs w:val="24"/>
        </w:rPr>
        <w:t>базовый</w:t>
      </w:r>
      <w:r w:rsidRPr="00A65C48">
        <w:rPr>
          <w:rFonts w:ascii="Times New Roman" w:hAnsi="Times New Roman"/>
          <w:sz w:val="24"/>
          <w:szCs w:val="24"/>
        </w:rPr>
        <w:t>.</w:t>
      </w:r>
    </w:p>
    <w:p w:rsidR="00CE242B" w:rsidRPr="00A65C48" w:rsidRDefault="00CE242B" w:rsidP="00A65C48">
      <w:pPr>
        <w:ind w:firstLine="708"/>
        <w:rPr>
          <w:rFonts w:ascii="Times New Roman" w:hAnsi="Times New Roman"/>
          <w:b/>
          <w:sz w:val="24"/>
          <w:szCs w:val="24"/>
        </w:rPr>
      </w:pPr>
      <w:r w:rsidRPr="00A65C48">
        <w:rPr>
          <w:rFonts w:ascii="Times New Roman" w:hAnsi="Times New Roman"/>
          <w:b/>
          <w:sz w:val="24"/>
          <w:szCs w:val="24"/>
        </w:rPr>
        <w:t>Сроки реализации программы:  20</w:t>
      </w:r>
      <w:r w:rsidR="00DF476D">
        <w:rPr>
          <w:rFonts w:ascii="Times New Roman" w:hAnsi="Times New Roman"/>
          <w:b/>
          <w:sz w:val="24"/>
          <w:szCs w:val="24"/>
        </w:rPr>
        <w:t>23</w:t>
      </w:r>
      <w:r w:rsidRPr="00A65C48">
        <w:rPr>
          <w:rFonts w:ascii="Times New Roman" w:hAnsi="Times New Roman"/>
          <w:b/>
          <w:sz w:val="24"/>
          <w:szCs w:val="24"/>
        </w:rPr>
        <w:t>-202</w:t>
      </w:r>
      <w:r w:rsidR="00DF476D">
        <w:rPr>
          <w:rFonts w:ascii="Times New Roman" w:hAnsi="Times New Roman"/>
          <w:b/>
          <w:sz w:val="24"/>
          <w:szCs w:val="24"/>
        </w:rPr>
        <w:t>4</w:t>
      </w:r>
      <w:r w:rsidRPr="00A65C48">
        <w:rPr>
          <w:rFonts w:ascii="Times New Roman" w:hAnsi="Times New Roman"/>
          <w:b/>
          <w:sz w:val="24"/>
          <w:szCs w:val="24"/>
        </w:rPr>
        <w:t xml:space="preserve"> уч. год.</w:t>
      </w:r>
    </w:p>
    <w:p w:rsidR="00CE242B" w:rsidRPr="00A65C48" w:rsidRDefault="00CE242B" w:rsidP="00A65C48">
      <w:pPr>
        <w:jc w:val="center"/>
        <w:rPr>
          <w:rFonts w:ascii="Times New Roman" w:hAnsi="Times New Roman"/>
          <w:b/>
          <w:sz w:val="24"/>
          <w:szCs w:val="24"/>
        </w:rPr>
      </w:pPr>
      <w:r w:rsidRPr="00A65C48">
        <w:rPr>
          <w:rFonts w:ascii="Times New Roman" w:hAnsi="Times New Roman"/>
          <w:b/>
          <w:sz w:val="24"/>
          <w:szCs w:val="24"/>
        </w:rPr>
        <w:t>Учебно-методический комплекс</w:t>
      </w:r>
    </w:p>
    <w:p w:rsidR="00CE242B" w:rsidRPr="00A65C48" w:rsidRDefault="00CE242B" w:rsidP="00A65C48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65C48">
        <w:rPr>
          <w:rFonts w:ascii="Times New Roman" w:hAnsi="Times New Roman"/>
          <w:color w:val="000000"/>
          <w:sz w:val="24"/>
          <w:szCs w:val="24"/>
        </w:rPr>
        <w:t>Реализация данной программы предусмотрена на основе системы учебников УМК «Школа России»:</w:t>
      </w:r>
    </w:p>
    <w:p w:rsidR="00CE242B" w:rsidRPr="00495A37" w:rsidRDefault="00CE242B" w:rsidP="00A65C48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А.И.Шемшурина </w:t>
      </w:r>
      <w:r w:rsidRPr="00495A37">
        <w:rPr>
          <w:rFonts w:ascii="Times New Roman" w:hAnsi="Times New Roman"/>
          <w:sz w:val="24"/>
          <w:szCs w:val="24"/>
        </w:rPr>
        <w:t>Основы религиоз</w:t>
      </w:r>
      <w:r>
        <w:rPr>
          <w:rFonts w:ascii="Times New Roman" w:hAnsi="Times New Roman"/>
          <w:sz w:val="24"/>
          <w:szCs w:val="24"/>
        </w:rPr>
        <w:t xml:space="preserve">ных культур и светской этики. </w:t>
      </w:r>
      <w:r w:rsidRPr="00495A37">
        <w:rPr>
          <w:rFonts w:ascii="Times New Roman" w:hAnsi="Times New Roman"/>
          <w:sz w:val="24"/>
          <w:szCs w:val="24"/>
        </w:rPr>
        <w:t>Основы светской этики»: Учебн</w:t>
      </w:r>
      <w:r>
        <w:rPr>
          <w:rFonts w:ascii="Times New Roman" w:hAnsi="Times New Roman"/>
          <w:sz w:val="24"/>
          <w:szCs w:val="24"/>
        </w:rPr>
        <w:t>ик 4 класс. М.: «Просвещение», 2019</w:t>
      </w:r>
    </w:p>
    <w:p w:rsidR="00AA1640" w:rsidRDefault="00AA1640" w:rsidP="00E63482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D6094" w:rsidRPr="0047788A" w:rsidRDefault="00DD6094" w:rsidP="00DD6094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Планируемые результаты освоения программы</w:t>
      </w:r>
    </w:p>
    <w:p w:rsidR="00DD6094" w:rsidRDefault="00DD6094" w:rsidP="00DD6094">
      <w:pPr>
        <w:pStyle w:val="a4"/>
        <w:spacing w:after="0" w:line="240" w:lineRule="auto"/>
        <w:ind w:left="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Требования к уровню подготовки обучащихся к окончанию 4 класса</w:t>
      </w:r>
    </w:p>
    <w:p w:rsidR="00DD6094" w:rsidRDefault="00DD6094" w:rsidP="00DD609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DD6094" w:rsidRDefault="00DD6094" w:rsidP="00DD609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666EF4">
        <w:rPr>
          <w:rFonts w:ascii="Times New Roman" w:hAnsi="Times New Roman"/>
          <w:b/>
          <w:i/>
          <w:sz w:val="24"/>
          <w:szCs w:val="24"/>
          <w:lang w:eastAsia="ru-RU"/>
        </w:rPr>
        <w:t xml:space="preserve">В результате изучения 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ОРКСЭ </w:t>
      </w:r>
      <w:r w:rsidRPr="00666EF4">
        <w:rPr>
          <w:rFonts w:ascii="Times New Roman" w:hAnsi="Times New Roman"/>
          <w:b/>
          <w:i/>
          <w:sz w:val="24"/>
          <w:szCs w:val="24"/>
          <w:lang w:eastAsia="ru-RU"/>
        </w:rPr>
        <w:t xml:space="preserve"> ученик должен знать/понимать:</w:t>
      </w:r>
    </w:p>
    <w:p w:rsidR="00DD6094" w:rsidRDefault="00DD6094" w:rsidP="00DD6094">
      <w:pPr>
        <w:pStyle w:val="ab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-основные понятия религиозных культур;</w:t>
      </w:r>
    </w:p>
    <w:p w:rsidR="00DD6094" w:rsidRDefault="00DD6094" w:rsidP="00DD6094">
      <w:pPr>
        <w:pStyle w:val="ab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-историю возникновения религиозных культур;</w:t>
      </w:r>
    </w:p>
    <w:p w:rsidR="00DD6094" w:rsidRDefault="00DD6094" w:rsidP="00DD6094">
      <w:pPr>
        <w:pStyle w:val="ab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-историю развития различных религиозных культур в истории России;</w:t>
      </w:r>
    </w:p>
    <w:p w:rsidR="00DD6094" w:rsidRDefault="00DD6094" w:rsidP="00DD6094">
      <w:pPr>
        <w:pStyle w:val="ab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-особенности и традиции религий;</w:t>
      </w:r>
    </w:p>
    <w:p w:rsidR="00DD6094" w:rsidRDefault="00DD6094" w:rsidP="00DD6094">
      <w:pPr>
        <w:pStyle w:val="ab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-описание основных  содержательных составляющих священных книг, сооружений, праздников и святынь.</w:t>
      </w:r>
    </w:p>
    <w:p w:rsidR="00DD6094" w:rsidRPr="00666EF4" w:rsidRDefault="00DD6094" w:rsidP="00DD6094">
      <w:pPr>
        <w:spacing w:after="0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666EF4">
        <w:rPr>
          <w:rFonts w:ascii="Times New Roman" w:hAnsi="Times New Roman"/>
          <w:b/>
          <w:i/>
          <w:color w:val="000000"/>
          <w:sz w:val="24"/>
          <w:szCs w:val="24"/>
        </w:rPr>
        <w:t>Обучающиеся должны уметь:</w:t>
      </w:r>
    </w:p>
    <w:p w:rsidR="00DD6094" w:rsidRDefault="00DD6094" w:rsidP="00DD6094">
      <w:pPr>
        <w:pStyle w:val="ab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-описывать различные явления религиозных традиций и культур;</w:t>
      </w:r>
    </w:p>
    <w:p w:rsidR="00DD6094" w:rsidRDefault="00DD6094" w:rsidP="00DD6094">
      <w:pPr>
        <w:pStyle w:val="ab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-устанавливать взаимосвязь между религиозной культурой и поведением людей;</w:t>
      </w:r>
    </w:p>
    <w:p w:rsidR="00DD6094" w:rsidRDefault="00DD6094" w:rsidP="00DD6094">
      <w:pPr>
        <w:pStyle w:val="ab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-излагать свое мнение по поводу значения религиозной культуры (культур) в жизни людей и общества;</w:t>
      </w:r>
    </w:p>
    <w:p w:rsidR="00DD6094" w:rsidRDefault="00DD6094" w:rsidP="00DD6094">
      <w:pPr>
        <w:pStyle w:val="ab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-соотносить нравственные формы поведения с нормами религиозной культуры;</w:t>
      </w:r>
    </w:p>
    <w:p w:rsidR="00DD6094" w:rsidRDefault="00DD6094" w:rsidP="00DD6094">
      <w:pPr>
        <w:pStyle w:val="ab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-строить толерантное отношение с представителями разных мировоззрений и культурных традиций;</w:t>
      </w:r>
    </w:p>
    <w:p w:rsidR="00DD6094" w:rsidRDefault="00DD6094" w:rsidP="00DD6094">
      <w:pPr>
        <w:pStyle w:val="ab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-осуществлять поиск необходимой информации для выполнения заданий;</w:t>
      </w:r>
    </w:p>
    <w:p w:rsidR="00DD6094" w:rsidRDefault="00DD6094" w:rsidP="00DD6094">
      <w:pPr>
        <w:pStyle w:val="ab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-участвовать в диспутах: слушать собеседника и излагать свое мнение;</w:t>
      </w:r>
    </w:p>
    <w:p w:rsidR="00DD6094" w:rsidRDefault="00DD6094" w:rsidP="00DD6094">
      <w:pPr>
        <w:pStyle w:val="ab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-готовить сообщения по выбранным темам.</w:t>
      </w:r>
    </w:p>
    <w:p w:rsidR="00DD6094" w:rsidRPr="00666EF4" w:rsidRDefault="00DD6094" w:rsidP="00DD609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8A6349" w:rsidRPr="00666EF4" w:rsidRDefault="008A6349" w:rsidP="008A6349">
      <w:pPr>
        <w:pStyle w:val="a7"/>
        <w:jc w:val="both"/>
        <w:rPr>
          <w:rFonts w:ascii="Times New Roman" w:hAnsi="Times New Roman"/>
          <w:b/>
        </w:rPr>
      </w:pPr>
      <w:r w:rsidRPr="00666EF4">
        <w:rPr>
          <w:rFonts w:ascii="Times New Roman" w:hAnsi="Times New Roman"/>
          <w:b/>
        </w:rPr>
        <w:t>У учащихся должны быть сформированы универсальные учебные действия</w:t>
      </w:r>
    </w:p>
    <w:p w:rsidR="00CE242B" w:rsidRPr="00495A37" w:rsidRDefault="00CE242B" w:rsidP="008A634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</w:t>
      </w:r>
      <w:r w:rsidR="008A6349">
        <w:rPr>
          <w:rFonts w:ascii="Times New Roman" w:hAnsi="Times New Roman"/>
          <w:b/>
          <w:sz w:val="24"/>
          <w:szCs w:val="24"/>
        </w:rPr>
        <w:t xml:space="preserve"> УУД</w:t>
      </w:r>
    </w:p>
    <w:p w:rsidR="00CE242B" w:rsidRPr="00624F43" w:rsidRDefault="00CE242B" w:rsidP="00FF550A">
      <w:pPr>
        <w:pStyle w:val="a4"/>
        <w:numPr>
          <w:ilvl w:val="0"/>
          <w:numId w:val="3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Умение различать «красивое» и «некрасивое», потребность в прекрасном;</w:t>
      </w:r>
    </w:p>
    <w:p w:rsidR="00CE242B" w:rsidRPr="00624F43" w:rsidRDefault="00CE242B" w:rsidP="00FF550A">
      <w:pPr>
        <w:pStyle w:val="a4"/>
        <w:numPr>
          <w:ilvl w:val="0"/>
          <w:numId w:val="3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Личностные качества: аккуратность, собранность, вежливость и т.д.</w:t>
      </w:r>
    </w:p>
    <w:p w:rsidR="00CE242B" w:rsidRPr="00624F43" w:rsidRDefault="00CE242B" w:rsidP="00FF550A">
      <w:pPr>
        <w:pStyle w:val="a4"/>
        <w:numPr>
          <w:ilvl w:val="0"/>
          <w:numId w:val="3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Осознание важности познания нового.</w:t>
      </w:r>
    </w:p>
    <w:p w:rsidR="00CE242B" w:rsidRPr="00624F43" w:rsidRDefault="00CE242B" w:rsidP="00FF550A">
      <w:pPr>
        <w:pStyle w:val="a4"/>
        <w:numPr>
          <w:ilvl w:val="0"/>
          <w:numId w:val="3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Ценить и принимать ценности такие как, «мир», «настоящий друг».</w:t>
      </w:r>
    </w:p>
    <w:p w:rsidR="00CE242B" w:rsidRPr="00624F43" w:rsidRDefault="00CE242B" w:rsidP="00FF550A">
      <w:pPr>
        <w:pStyle w:val="a4"/>
        <w:numPr>
          <w:ilvl w:val="0"/>
          <w:numId w:val="3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Оценка  жизненных  ситуаций   и  поступков  героев  учебника  с  точки зрения</w:t>
      </w:r>
    </w:p>
    <w:p w:rsidR="00CE242B" w:rsidRPr="00624F43" w:rsidRDefault="00CE242B" w:rsidP="00E63482">
      <w:pPr>
        <w:pStyle w:val="a4"/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общечеловеческих норм</w:t>
      </w:r>
    </w:p>
    <w:p w:rsidR="00DD6094" w:rsidRDefault="00DD6094" w:rsidP="008A634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D6094" w:rsidRDefault="00DD6094" w:rsidP="008A634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8A6349" w:rsidRDefault="008A6349" w:rsidP="008A634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927BD">
        <w:rPr>
          <w:rFonts w:ascii="Times New Roman" w:hAnsi="Times New Roman"/>
          <w:b/>
          <w:sz w:val="24"/>
          <w:szCs w:val="24"/>
          <w:lang w:eastAsia="ru-RU"/>
        </w:rPr>
        <w:lastRenderedPageBreak/>
        <w:t>Метапредметн</w:t>
      </w:r>
      <w:r>
        <w:rPr>
          <w:rFonts w:ascii="Times New Roman" w:hAnsi="Times New Roman"/>
          <w:b/>
          <w:sz w:val="24"/>
          <w:szCs w:val="24"/>
          <w:lang w:eastAsia="ru-RU"/>
        </w:rPr>
        <w:t>е УУД</w:t>
      </w:r>
    </w:p>
    <w:p w:rsidR="00CE242B" w:rsidRPr="008A6349" w:rsidRDefault="00CE242B" w:rsidP="00E6348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A6349">
        <w:rPr>
          <w:rFonts w:ascii="Times New Roman" w:hAnsi="Times New Roman"/>
          <w:b/>
          <w:i/>
          <w:sz w:val="24"/>
          <w:szCs w:val="24"/>
        </w:rPr>
        <w:t xml:space="preserve">Регулятивные: </w:t>
      </w:r>
    </w:p>
    <w:p w:rsidR="00CE242B" w:rsidRPr="00624F43" w:rsidRDefault="00CE242B" w:rsidP="00FF550A">
      <w:pPr>
        <w:pStyle w:val="a4"/>
        <w:numPr>
          <w:ilvl w:val="0"/>
          <w:numId w:val="4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Самостоятельно организовывать свое рабочее место.</w:t>
      </w:r>
    </w:p>
    <w:p w:rsidR="00CE242B" w:rsidRPr="00624F43" w:rsidRDefault="00CE242B" w:rsidP="00FF550A">
      <w:pPr>
        <w:pStyle w:val="a4"/>
        <w:numPr>
          <w:ilvl w:val="0"/>
          <w:numId w:val="4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Следовать режиму организации учебной и внеучебной деятельности.</w:t>
      </w:r>
    </w:p>
    <w:p w:rsidR="00CE242B" w:rsidRPr="00624F43" w:rsidRDefault="00CE242B" w:rsidP="00FF550A">
      <w:pPr>
        <w:pStyle w:val="a4"/>
        <w:numPr>
          <w:ilvl w:val="0"/>
          <w:numId w:val="4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Определять  цель  учебной  деятельности  с  помощью  учителя  и самостоятельно.</w:t>
      </w:r>
    </w:p>
    <w:p w:rsidR="00CE242B" w:rsidRPr="00624F43" w:rsidRDefault="00CE242B" w:rsidP="00FF550A">
      <w:pPr>
        <w:pStyle w:val="a4"/>
        <w:numPr>
          <w:ilvl w:val="0"/>
          <w:numId w:val="4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Определять  план  выполнения  заданий  на  уроках,  внеурочной деятельности,</w:t>
      </w:r>
    </w:p>
    <w:p w:rsidR="00CE242B" w:rsidRPr="00624F43" w:rsidRDefault="00CE242B" w:rsidP="00E63482">
      <w:pPr>
        <w:pStyle w:val="a4"/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жизненных ситуациях под руководством учителя.</w:t>
      </w:r>
    </w:p>
    <w:p w:rsidR="00CE242B" w:rsidRPr="00624F43" w:rsidRDefault="00CE242B" w:rsidP="00FF550A">
      <w:pPr>
        <w:pStyle w:val="a4"/>
        <w:numPr>
          <w:ilvl w:val="0"/>
          <w:numId w:val="4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Использовать  в  работе  простейшие   инструм</w:t>
      </w:r>
      <w:r>
        <w:rPr>
          <w:rFonts w:ascii="Times New Roman" w:hAnsi="Times New Roman"/>
          <w:sz w:val="24"/>
          <w:szCs w:val="24"/>
        </w:rPr>
        <w:t xml:space="preserve">енты  и  более  сложные приборы </w:t>
      </w:r>
      <w:r w:rsidRPr="00624F43">
        <w:rPr>
          <w:rFonts w:ascii="Times New Roman" w:hAnsi="Times New Roman"/>
          <w:sz w:val="24"/>
          <w:szCs w:val="24"/>
        </w:rPr>
        <w:t>(циркуль).</w:t>
      </w:r>
    </w:p>
    <w:p w:rsidR="00CE242B" w:rsidRPr="00624F43" w:rsidRDefault="00CE242B" w:rsidP="00FF550A">
      <w:pPr>
        <w:pStyle w:val="a4"/>
        <w:numPr>
          <w:ilvl w:val="0"/>
          <w:numId w:val="4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Соотносить  выполненное  задание   с  образцом,  предложенным учителем.</w:t>
      </w:r>
    </w:p>
    <w:p w:rsidR="00CE242B" w:rsidRPr="00624F43" w:rsidRDefault="00CE242B" w:rsidP="00FF550A">
      <w:pPr>
        <w:pStyle w:val="a4"/>
        <w:numPr>
          <w:ilvl w:val="0"/>
          <w:numId w:val="4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Корректировать выполнение задания в дальнейшем.</w:t>
      </w:r>
    </w:p>
    <w:p w:rsidR="00CE242B" w:rsidRPr="00624F43" w:rsidRDefault="00CE242B" w:rsidP="00FF550A">
      <w:pPr>
        <w:pStyle w:val="a4"/>
        <w:numPr>
          <w:ilvl w:val="0"/>
          <w:numId w:val="4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Оценка  своего  задания  по  следующим  параметрам:  легко  выполнять, возникли</w:t>
      </w:r>
    </w:p>
    <w:p w:rsidR="00CE242B" w:rsidRPr="00624F43" w:rsidRDefault="00CE242B" w:rsidP="00E63482">
      <w:pPr>
        <w:pStyle w:val="a4"/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 xml:space="preserve">сложности при выполнении. </w:t>
      </w:r>
    </w:p>
    <w:p w:rsidR="00CE242B" w:rsidRPr="008A6349" w:rsidRDefault="00CE242B" w:rsidP="00E6348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A6349">
        <w:rPr>
          <w:rFonts w:ascii="Times New Roman" w:hAnsi="Times New Roman"/>
          <w:b/>
          <w:i/>
          <w:sz w:val="24"/>
          <w:szCs w:val="24"/>
        </w:rPr>
        <w:t>Познавательные:</w:t>
      </w:r>
    </w:p>
    <w:p w:rsidR="00CE242B" w:rsidRPr="00624F43" w:rsidRDefault="00CE242B" w:rsidP="00FF550A">
      <w:pPr>
        <w:pStyle w:val="a4"/>
        <w:numPr>
          <w:ilvl w:val="0"/>
          <w:numId w:val="5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Составлять и отбирать информацию, полученную из различных источников;</w:t>
      </w:r>
    </w:p>
    <w:p w:rsidR="00CE242B" w:rsidRPr="00624F43" w:rsidRDefault="00CE242B" w:rsidP="00FF550A">
      <w:pPr>
        <w:pStyle w:val="a4"/>
        <w:numPr>
          <w:ilvl w:val="0"/>
          <w:numId w:val="5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Выполнять универсальные логические действия: сравнения, синтеза, классификации;</w:t>
      </w:r>
    </w:p>
    <w:p w:rsidR="00CE242B" w:rsidRPr="00624F43" w:rsidRDefault="00CE242B" w:rsidP="00FF550A">
      <w:pPr>
        <w:pStyle w:val="a4"/>
        <w:numPr>
          <w:ilvl w:val="0"/>
          <w:numId w:val="5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Составлять план текста;</w:t>
      </w:r>
    </w:p>
    <w:p w:rsidR="00CE242B" w:rsidRPr="00624F43" w:rsidRDefault="00CE242B" w:rsidP="00FF550A">
      <w:pPr>
        <w:pStyle w:val="a4"/>
        <w:numPr>
          <w:ilvl w:val="0"/>
          <w:numId w:val="5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Представлять свою информацию, в том числе с применением средств ИКТ.</w:t>
      </w:r>
    </w:p>
    <w:p w:rsidR="00CE242B" w:rsidRPr="00624F43" w:rsidRDefault="00CE242B" w:rsidP="00FF550A">
      <w:pPr>
        <w:pStyle w:val="a4"/>
        <w:numPr>
          <w:ilvl w:val="0"/>
          <w:numId w:val="5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Ориентироваться  в  учебнике:  определять  умения,  которые  будут сформированы на  основе  изучения  данного  раздела;  определять  круг своего незнания.</w:t>
      </w:r>
    </w:p>
    <w:p w:rsidR="00CE242B" w:rsidRPr="00624F43" w:rsidRDefault="00CE242B" w:rsidP="00FF550A">
      <w:pPr>
        <w:pStyle w:val="a4"/>
        <w:numPr>
          <w:ilvl w:val="0"/>
          <w:numId w:val="5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Отвечать  на  простые   и  сложные  вопросы  учителя,  самим  задавать вопросы,</w:t>
      </w:r>
    </w:p>
    <w:p w:rsidR="00CE242B" w:rsidRPr="00624F43" w:rsidRDefault="00CE242B" w:rsidP="00E63482">
      <w:pPr>
        <w:pStyle w:val="a4"/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находить нужную информацию в учебнике.</w:t>
      </w:r>
    </w:p>
    <w:p w:rsidR="00CE242B" w:rsidRPr="00624F43" w:rsidRDefault="00CE242B" w:rsidP="00FF550A">
      <w:pPr>
        <w:pStyle w:val="a4"/>
        <w:numPr>
          <w:ilvl w:val="0"/>
          <w:numId w:val="5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Сравнивать   и  группировать  предметы,  объекты   по  нескольким основаниям;</w:t>
      </w:r>
    </w:p>
    <w:p w:rsidR="00CE242B" w:rsidRPr="00624F43" w:rsidRDefault="00CE242B" w:rsidP="00E63482">
      <w:pPr>
        <w:pStyle w:val="a4"/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находить закономерности; самостоятельн</w:t>
      </w:r>
      <w:r>
        <w:rPr>
          <w:rFonts w:ascii="Times New Roman" w:hAnsi="Times New Roman"/>
          <w:sz w:val="24"/>
          <w:szCs w:val="24"/>
        </w:rPr>
        <w:t>о продолжать их по установленному</w:t>
      </w:r>
      <w:r w:rsidRPr="00624F43">
        <w:rPr>
          <w:rFonts w:ascii="Times New Roman" w:hAnsi="Times New Roman"/>
          <w:sz w:val="24"/>
          <w:szCs w:val="24"/>
        </w:rPr>
        <w:t xml:space="preserve"> правилу. </w:t>
      </w:r>
    </w:p>
    <w:p w:rsidR="00CE242B" w:rsidRPr="00624F43" w:rsidRDefault="00CE242B" w:rsidP="00FF550A">
      <w:pPr>
        <w:pStyle w:val="a4"/>
        <w:numPr>
          <w:ilvl w:val="0"/>
          <w:numId w:val="5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Наблюдать и делать самостоятельные простые выводы</w:t>
      </w:r>
      <w:r>
        <w:rPr>
          <w:rFonts w:ascii="Times New Roman" w:hAnsi="Times New Roman"/>
          <w:sz w:val="24"/>
          <w:szCs w:val="24"/>
        </w:rPr>
        <w:t>.</w:t>
      </w:r>
    </w:p>
    <w:p w:rsidR="00CE242B" w:rsidRPr="008A6349" w:rsidRDefault="00CE242B" w:rsidP="008A634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A6349">
        <w:rPr>
          <w:rFonts w:ascii="Times New Roman" w:hAnsi="Times New Roman"/>
          <w:b/>
          <w:i/>
          <w:sz w:val="24"/>
          <w:szCs w:val="24"/>
        </w:rPr>
        <w:t>Коммуникативные:</w:t>
      </w:r>
    </w:p>
    <w:p w:rsidR="00CE242B" w:rsidRPr="00624F43" w:rsidRDefault="00CE242B" w:rsidP="00FF550A">
      <w:pPr>
        <w:pStyle w:val="a4"/>
        <w:numPr>
          <w:ilvl w:val="0"/>
          <w:numId w:val="6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624F43">
        <w:rPr>
          <w:rFonts w:ascii="Times New Roman" w:hAnsi="Times New Roman"/>
          <w:sz w:val="24"/>
          <w:szCs w:val="24"/>
        </w:rPr>
        <w:t>мение слушать и слышать;</w:t>
      </w:r>
    </w:p>
    <w:p w:rsidR="00CE242B" w:rsidRPr="00624F43" w:rsidRDefault="00CE242B" w:rsidP="00FF550A">
      <w:pPr>
        <w:pStyle w:val="a4"/>
        <w:numPr>
          <w:ilvl w:val="0"/>
          <w:numId w:val="6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выражать свои мысли и выступать перед аудиторией;</w:t>
      </w:r>
    </w:p>
    <w:p w:rsidR="00CE242B" w:rsidRPr="00624F43" w:rsidRDefault="00CE242B" w:rsidP="00FF550A">
      <w:pPr>
        <w:pStyle w:val="a4"/>
        <w:numPr>
          <w:ilvl w:val="0"/>
          <w:numId w:val="6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работать  с  соседом  по  парте:  распределять  работу  между  собой  и соседом,</w:t>
      </w:r>
    </w:p>
    <w:p w:rsidR="00CE242B" w:rsidRPr="00624F43" w:rsidRDefault="00CE242B" w:rsidP="00E63482">
      <w:pPr>
        <w:pStyle w:val="a4"/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выполнять свою часть  работы, осуществлять взаимопроверку выполненной работы;</w:t>
      </w:r>
    </w:p>
    <w:p w:rsidR="00CE242B" w:rsidRPr="00624F43" w:rsidRDefault="00CE242B" w:rsidP="00FF550A">
      <w:pPr>
        <w:pStyle w:val="a4"/>
        <w:numPr>
          <w:ilvl w:val="0"/>
          <w:numId w:val="6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выполнять работу по цепочке;</w:t>
      </w:r>
    </w:p>
    <w:p w:rsidR="00CE242B" w:rsidRPr="00624F43" w:rsidRDefault="00CE242B" w:rsidP="00FF550A">
      <w:pPr>
        <w:pStyle w:val="a4"/>
        <w:numPr>
          <w:ilvl w:val="0"/>
          <w:numId w:val="6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видеть  разницу  между  двумя  заявленными  точками  зрения,  двумя позициями</w:t>
      </w:r>
    </w:p>
    <w:p w:rsidR="00CE242B" w:rsidRPr="00624F43" w:rsidRDefault="00CE242B" w:rsidP="00E63482">
      <w:pPr>
        <w:pStyle w:val="a4"/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и мотивированно присоединяться к одной из них;</w:t>
      </w:r>
    </w:p>
    <w:p w:rsidR="00CE242B" w:rsidRPr="00624F43" w:rsidRDefault="00CE242B" w:rsidP="00FF550A">
      <w:pPr>
        <w:pStyle w:val="a4"/>
        <w:numPr>
          <w:ilvl w:val="0"/>
          <w:numId w:val="6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находить в тексте подтверждение высказанным героями точкам зрения;</w:t>
      </w:r>
    </w:p>
    <w:p w:rsidR="00CE242B" w:rsidRPr="00624F43" w:rsidRDefault="00CE242B" w:rsidP="00FF550A">
      <w:pPr>
        <w:pStyle w:val="a4"/>
        <w:numPr>
          <w:ilvl w:val="0"/>
          <w:numId w:val="6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подтверждать строчками из текста прозвучавшую точку зрения;</w:t>
      </w:r>
    </w:p>
    <w:p w:rsidR="00CE242B" w:rsidRPr="00624F43" w:rsidRDefault="00CE242B" w:rsidP="00FF550A">
      <w:pPr>
        <w:pStyle w:val="a4"/>
        <w:numPr>
          <w:ilvl w:val="0"/>
          <w:numId w:val="6"/>
        </w:numPr>
        <w:spacing w:after="0" w:line="240" w:lineRule="auto"/>
        <w:ind w:left="440" w:hanging="440"/>
        <w:jc w:val="both"/>
        <w:rPr>
          <w:rFonts w:ascii="Times New Roman" w:hAnsi="Times New Roman"/>
          <w:sz w:val="24"/>
          <w:szCs w:val="24"/>
        </w:rPr>
      </w:pPr>
      <w:r w:rsidRPr="00624F43">
        <w:rPr>
          <w:rFonts w:ascii="Times New Roman" w:hAnsi="Times New Roman"/>
          <w:sz w:val="24"/>
          <w:szCs w:val="24"/>
        </w:rPr>
        <w:t>понимать, что разные точки зрения имеют разные основания.</w:t>
      </w:r>
    </w:p>
    <w:p w:rsidR="00CE242B" w:rsidRPr="00495A37" w:rsidRDefault="00CE242B" w:rsidP="008A634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5A37">
        <w:rPr>
          <w:rFonts w:ascii="Times New Roman" w:hAnsi="Times New Roman"/>
          <w:b/>
          <w:sz w:val="24"/>
          <w:szCs w:val="24"/>
        </w:rPr>
        <w:t xml:space="preserve">Предметные  </w:t>
      </w:r>
      <w:r w:rsidR="008A6349">
        <w:rPr>
          <w:rFonts w:ascii="Times New Roman" w:hAnsi="Times New Roman"/>
          <w:b/>
          <w:sz w:val="24"/>
          <w:szCs w:val="24"/>
        </w:rPr>
        <w:t>УУД</w:t>
      </w:r>
    </w:p>
    <w:p w:rsidR="00CE242B" w:rsidRPr="00624F43" w:rsidRDefault="00CE242B" w:rsidP="00FF550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40" w:hanging="440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624F43">
        <w:rPr>
          <w:rFonts w:ascii="Times New Roman" w:hAnsi="Times New Roman"/>
          <w:kern w:val="2"/>
          <w:sz w:val="24"/>
          <w:szCs w:val="24"/>
          <w:lang w:eastAsia="ru-RU"/>
        </w:rPr>
        <w:t xml:space="preserve">готовность к нравственному самосовершенствованию, духовному саморазвитию; </w:t>
      </w:r>
    </w:p>
    <w:p w:rsidR="00CE242B" w:rsidRPr="00624F43" w:rsidRDefault="00CE242B" w:rsidP="00FF550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40" w:hanging="440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624F43">
        <w:rPr>
          <w:rFonts w:ascii="Times New Roman" w:hAnsi="Times New Roman"/>
          <w:kern w:val="2"/>
          <w:sz w:val="24"/>
          <w:szCs w:val="24"/>
          <w:lang w:eastAsia="ru-RU"/>
        </w:rPr>
        <w:t>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CE242B" w:rsidRPr="00624F43" w:rsidRDefault="00CE242B" w:rsidP="00FF550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40" w:hanging="440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624F43">
        <w:rPr>
          <w:rFonts w:ascii="Times New Roman" w:hAnsi="Times New Roman"/>
          <w:kern w:val="2"/>
          <w:sz w:val="24"/>
          <w:szCs w:val="24"/>
          <w:lang w:eastAsia="ru-RU"/>
        </w:rPr>
        <w:t>понимание значения нравственности, веры и религии в жизни человека и общества;</w:t>
      </w:r>
    </w:p>
    <w:p w:rsidR="00CE242B" w:rsidRPr="00624F43" w:rsidRDefault="00CE242B" w:rsidP="00FF550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40" w:hanging="440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624F43">
        <w:rPr>
          <w:rFonts w:ascii="Times New Roman" w:hAnsi="Times New Roman"/>
          <w:kern w:val="2"/>
          <w:sz w:val="24"/>
          <w:szCs w:val="24"/>
          <w:lang w:eastAsia="ru-RU"/>
        </w:rPr>
        <w:t>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CE242B" w:rsidRPr="00624F43" w:rsidRDefault="00CE242B" w:rsidP="00FF550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40" w:hanging="440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624F43">
        <w:rPr>
          <w:rFonts w:ascii="Times New Roman" w:hAnsi="Times New Roman"/>
          <w:kern w:val="2"/>
          <w:sz w:val="24"/>
          <w:szCs w:val="24"/>
          <w:lang w:eastAsia="ru-RU"/>
        </w:rPr>
        <w:t>первоначальные представления об исторической роли традиционных  религий в становлении российской государственности;</w:t>
      </w:r>
    </w:p>
    <w:p w:rsidR="00CE242B" w:rsidRPr="00624F43" w:rsidRDefault="00CE242B" w:rsidP="00FF550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40" w:hanging="440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624F43">
        <w:rPr>
          <w:rFonts w:ascii="Times New Roman" w:hAnsi="Times New Roman"/>
          <w:kern w:val="2"/>
          <w:sz w:val="24"/>
          <w:szCs w:val="24"/>
          <w:lang w:eastAsia="ru-RU"/>
        </w:rPr>
        <w:t xml:space="preserve">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 </w:t>
      </w:r>
    </w:p>
    <w:p w:rsidR="00CE242B" w:rsidRPr="00624F43" w:rsidRDefault="00CE242B" w:rsidP="00FF550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40" w:hanging="440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624F43">
        <w:rPr>
          <w:rFonts w:ascii="Times New Roman" w:hAnsi="Times New Roman"/>
          <w:kern w:val="2"/>
          <w:sz w:val="24"/>
          <w:szCs w:val="24"/>
          <w:lang w:eastAsia="ru-RU"/>
        </w:rPr>
        <w:t>осознание ценности человеческой жизни.</w:t>
      </w:r>
    </w:p>
    <w:p w:rsidR="008A6349" w:rsidRDefault="008A6349" w:rsidP="000506B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8A6349" w:rsidRDefault="008A6349" w:rsidP="008A6349">
      <w:pPr>
        <w:tabs>
          <w:tab w:val="left" w:pos="4500"/>
        </w:tabs>
        <w:jc w:val="both"/>
        <w:rPr>
          <w:rFonts w:ascii="Times New Roman" w:hAnsi="Times New Roman"/>
          <w:b/>
          <w:sz w:val="24"/>
          <w:szCs w:val="24"/>
        </w:rPr>
      </w:pPr>
      <w:r w:rsidRPr="008A6349">
        <w:rPr>
          <w:rFonts w:ascii="Times New Roman" w:hAnsi="Times New Roman"/>
          <w:b/>
          <w:sz w:val="24"/>
          <w:szCs w:val="24"/>
        </w:rPr>
        <w:lastRenderedPageBreak/>
        <w:t>Система оцен</w:t>
      </w:r>
      <w:r>
        <w:rPr>
          <w:rFonts w:ascii="Times New Roman" w:hAnsi="Times New Roman"/>
          <w:b/>
          <w:sz w:val="24"/>
          <w:szCs w:val="24"/>
        </w:rPr>
        <w:t>ки</w:t>
      </w:r>
      <w:r w:rsidRPr="008A6349">
        <w:rPr>
          <w:rFonts w:ascii="Times New Roman" w:hAnsi="Times New Roman"/>
          <w:b/>
          <w:sz w:val="24"/>
          <w:szCs w:val="24"/>
        </w:rPr>
        <w:t xml:space="preserve"> достижени</w:t>
      </w:r>
      <w:r>
        <w:rPr>
          <w:rFonts w:ascii="Times New Roman" w:hAnsi="Times New Roman"/>
          <w:b/>
          <w:sz w:val="24"/>
          <w:szCs w:val="24"/>
        </w:rPr>
        <w:t>я</w:t>
      </w:r>
      <w:r w:rsidRPr="008A6349">
        <w:rPr>
          <w:rFonts w:ascii="Times New Roman" w:hAnsi="Times New Roman"/>
          <w:b/>
          <w:sz w:val="24"/>
          <w:szCs w:val="24"/>
        </w:rPr>
        <w:t xml:space="preserve"> планируемых результатов</w:t>
      </w:r>
    </w:p>
    <w:p w:rsidR="00CE242B" w:rsidRPr="00495A37" w:rsidRDefault="00CE242B" w:rsidP="000506B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495A37">
        <w:rPr>
          <w:rFonts w:ascii="Times New Roman" w:hAnsi="Times New Roman"/>
          <w:spacing w:val="2"/>
          <w:sz w:val="24"/>
          <w:szCs w:val="24"/>
          <w:lang w:eastAsia="ru-RU"/>
        </w:rPr>
        <w:t xml:space="preserve">ля проверки знаний учащихся должен использоваться комплекс заданий, ориентированных на разный уровень представления учебного материала, различные виды умственной и эмоционально-оценочной деятельности школьников.   </w:t>
      </w:r>
    </w:p>
    <w:p w:rsidR="00CE242B" w:rsidRPr="00495A37" w:rsidRDefault="00CE242B" w:rsidP="000506B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95A37">
        <w:rPr>
          <w:rFonts w:ascii="Times New Roman" w:hAnsi="Times New Roman"/>
          <w:spacing w:val="2"/>
          <w:sz w:val="24"/>
          <w:szCs w:val="24"/>
          <w:lang w:eastAsia="ru-RU"/>
        </w:rPr>
        <w:t>Для проверки выполнения требований содержания образования по учебному предмету «ОРКСЭ» могут использоваться следующие виды контрольных заданий.</w:t>
      </w:r>
    </w:p>
    <w:p w:rsidR="00CE242B" w:rsidRPr="00495A37" w:rsidRDefault="00CE242B" w:rsidP="000506B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95A37">
        <w:rPr>
          <w:rFonts w:ascii="Times New Roman" w:hAnsi="Times New Roman"/>
          <w:spacing w:val="2"/>
          <w:sz w:val="24"/>
          <w:szCs w:val="24"/>
          <w:lang w:eastAsia="ru-RU"/>
        </w:rPr>
        <w:t>1) Краткий вопрос типа “Как называется...?”, “Перечислите...”, “Укажите...”, “Дайте определение...”, “Что означает...?”.</w:t>
      </w:r>
    </w:p>
    <w:p w:rsidR="00CE242B" w:rsidRPr="00495A37" w:rsidRDefault="00CE242B" w:rsidP="000506B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95A37">
        <w:rPr>
          <w:rFonts w:ascii="Times New Roman" w:hAnsi="Times New Roman"/>
          <w:spacing w:val="2"/>
          <w:sz w:val="24"/>
          <w:szCs w:val="24"/>
          <w:lang w:eastAsia="ru-RU"/>
        </w:rPr>
        <w:t>2) Свободный по форме содержательный текст из 1-3 предложений с пропусками значимого слова или части предложения.</w:t>
      </w:r>
    </w:p>
    <w:p w:rsidR="00CE242B" w:rsidRPr="00495A37" w:rsidRDefault="00CE242B" w:rsidP="000506B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95A37">
        <w:rPr>
          <w:rFonts w:ascii="Times New Roman" w:hAnsi="Times New Roman"/>
          <w:spacing w:val="2"/>
          <w:sz w:val="24"/>
          <w:szCs w:val="24"/>
          <w:lang w:eastAsia="ru-RU"/>
        </w:rPr>
        <w:t xml:space="preserve">3) Описание, характеристика или изложение (1-5 предложений).  </w:t>
      </w:r>
    </w:p>
    <w:p w:rsidR="00CE242B" w:rsidRPr="00CC0B5D" w:rsidRDefault="00CE242B" w:rsidP="00B13885">
      <w:pPr>
        <w:spacing w:after="0" w:line="240" w:lineRule="auto"/>
        <w:ind w:left="703"/>
        <w:jc w:val="both"/>
        <w:rPr>
          <w:rFonts w:ascii="Times New Roman" w:hAnsi="Times New Roman"/>
          <w:sz w:val="24"/>
          <w:szCs w:val="24"/>
        </w:rPr>
      </w:pPr>
      <w:r w:rsidRPr="00CC0B5D">
        <w:rPr>
          <w:rFonts w:ascii="Times New Roman" w:hAnsi="Times New Roman"/>
          <w:sz w:val="24"/>
          <w:szCs w:val="24"/>
        </w:rPr>
        <w:t>4) Задания на сопоставление, сравнение с указанием признак</w:t>
      </w:r>
      <w:r w:rsidR="008A6349">
        <w:rPr>
          <w:rFonts w:ascii="Times New Roman" w:hAnsi="Times New Roman"/>
          <w:sz w:val="24"/>
          <w:szCs w:val="24"/>
        </w:rPr>
        <w:t xml:space="preserve">ов, по которым следует провести </w:t>
      </w:r>
      <w:r w:rsidRPr="00CC0B5D">
        <w:rPr>
          <w:rFonts w:ascii="Times New Roman" w:hAnsi="Times New Roman"/>
          <w:sz w:val="24"/>
          <w:szCs w:val="24"/>
        </w:rPr>
        <w:t>сравнение.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r w:rsidRPr="00CC0B5D">
        <w:rPr>
          <w:rFonts w:ascii="Times New Roman" w:hAnsi="Times New Roman"/>
          <w:sz w:val="24"/>
          <w:szCs w:val="24"/>
        </w:rPr>
        <w:t>5) Альтернативные задания с выбором одного или более правильных ответов из нескольких предложенных вариантов.</w:t>
      </w:r>
    </w:p>
    <w:p w:rsidR="00CE242B" w:rsidRPr="00495A37" w:rsidRDefault="00CE242B" w:rsidP="000506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95A37">
        <w:rPr>
          <w:rFonts w:ascii="Times New Roman" w:hAnsi="Times New Roman"/>
          <w:sz w:val="24"/>
          <w:szCs w:val="24"/>
          <w:lang w:eastAsia="ru-RU"/>
        </w:rPr>
        <w:t>Диагностика успешности достижения результатов выполняется, прежде всего, в ходе проектной работы учащихся. Основной способ диагностики – рефлексивная самооценка каждого ребёнка и коллективная оценка детьми друг друга под руководством учителя. Дополнительный способ диагностики – экспертная оценка учителем в результате наблюдения за деятельностью учащихся при осуществлении проектов и представлении их классу.</w:t>
      </w:r>
    </w:p>
    <w:p w:rsidR="00CE242B" w:rsidRDefault="00CE242B" w:rsidP="00D66D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Курс ОРКСЭ безотмето</w:t>
      </w:r>
      <w:r w:rsidRPr="00495A37">
        <w:rPr>
          <w:rFonts w:ascii="Times New Roman" w:hAnsi="Times New Roman"/>
          <w:sz w:val="24"/>
          <w:szCs w:val="24"/>
          <w:lang w:eastAsia="ru-RU"/>
        </w:rPr>
        <w:t>чный.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13885">
        <w:rPr>
          <w:rFonts w:ascii="Times New Roman" w:hAnsi="Times New Roman"/>
          <w:sz w:val="24"/>
          <w:szCs w:val="24"/>
        </w:rPr>
        <w:t>Итоговый контроль</w:t>
      </w:r>
      <w:r w:rsidRPr="00495A37">
        <w:rPr>
          <w:rFonts w:ascii="Times New Roman" w:hAnsi="Times New Roman"/>
          <w:sz w:val="24"/>
          <w:szCs w:val="24"/>
        </w:rPr>
        <w:t xml:space="preserve"> осуществляется  к</w:t>
      </w:r>
      <w:r>
        <w:rPr>
          <w:rFonts w:ascii="Times New Roman" w:hAnsi="Times New Roman"/>
          <w:sz w:val="24"/>
          <w:szCs w:val="24"/>
        </w:rPr>
        <w:t xml:space="preserve">ачественной оценкой – «зачёт» </w:t>
      </w:r>
      <w:r w:rsidRPr="00495A37">
        <w:rPr>
          <w:rFonts w:ascii="Times New Roman" w:hAnsi="Times New Roman"/>
          <w:sz w:val="24"/>
          <w:szCs w:val="24"/>
        </w:rPr>
        <w:t>или «незачёт».</w:t>
      </w:r>
    </w:p>
    <w:p w:rsidR="00CE242B" w:rsidRPr="00495A37" w:rsidRDefault="00CE242B" w:rsidP="00B12B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5A37">
        <w:rPr>
          <w:rFonts w:ascii="Times New Roman" w:hAnsi="Times New Roman"/>
          <w:sz w:val="24"/>
          <w:szCs w:val="24"/>
        </w:rPr>
        <w:t xml:space="preserve">В процессе  изучения  курса, учащихся должны выполнить  проектную работу, предусмотренную в конце разделов, в основу которых положен системно – деятельностный подход. Дети, занимаясь групповой  исследовательской деятельностью, научатся отбирать  необходимый материал, составлять презентации. Данная деятельность позволит повысить интерес детей не только к исследовательской деятельности  при выполнении практических работ, но и к предмету в целом. </w:t>
      </w:r>
    </w:p>
    <w:p w:rsidR="00CE242B" w:rsidRPr="00495A37" w:rsidRDefault="00CE242B" w:rsidP="00B12B5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95A37">
        <w:rPr>
          <w:rFonts w:ascii="Times New Roman" w:hAnsi="Times New Roman"/>
          <w:sz w:val="24"/>
          <w:szCs w:val="24"/>
        </w:rPr>
        <w:t>Достижение учащимися планируемых результатов  выявляются в процессе:</w:t>
      </w:r>
    </w:p>
    <w:p w:rsidR="00CE242B" w:rsidRPr="00495A37" w:rsidRDefault="00CE242B" w:rsidP="00FF550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95A37">
        <w:rPr>
          <w:rFonts w:ascii="Times New Roman" w:hAnsi="Times New Roman"/>
          <w:sz w:val="24"/>
          <w:szCs w:val="24"/>
        </w:rPr>
        <w:t>текущего и систематического собеседования по основным разделам программы;</w:t>
      </w:r>
    </w:p>
    <w:p w:rsidR="00CE242B" w:rsidRPr="00495A37" w:rsidRDefault="00CE242B" w:rsidP="00FF550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95A37">
        <w:rPr>
          <w:rFonts w:ascii="Times New Roman" w:hAnsi="Times New Roman"/>
          <w:sz w:val="24"/>
          <w:szCs w:val="24"/>
        </w:rPr>
        <w:t>составления банка работ, выполненных в учебном процессе;</w:t>
      </w:r>
    </w:p>
    <w:p w:rsidR="00CE242B" w:rsidRPr="00495A37" w:rsidRDefault="00CE242B" w:rsidP="00FF550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95A37">
        <w:rPr>
          <w:rFonts w:ascii="Times New Roman" w:hAnsi="Times New Roman"/>
          <w:sz w:val="24"/>
          <w:szCs w:val="24"/>
        </w:rPr>
        <w:t>защиты  собственных исследовательских и творческих проектных работ;</w:t>
      </w:r>
    </w:p>
    <w:p w:rsidR="00CE242B" w:rsidRDefault="00CE242B" w:rsidP="00FF550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95A37">
        <w:rPr>
          <w:rFonts w:ascii="Times New Roman" w:hAnsi="Times New Roman"/>
          <w:sz w:val="24"/>
          <w:szCs w:val="24"/>
        </w:rPr>
        <w:t>выставки работ учащихся.</w:t>
      </w:r>
    </w:p>
    <w:p w:rsidR="008A6349" w:rsidRPr="00495A37" w:rsidRDefault="008A6349" w:rsidP="008A6349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CE242B" w:rsidRPr="00D66D77" w:rsidRDefault="00CE242B" w:rsidP="00D66D77">
      <w:pPr>
        <w:tabs>
          <w:tab w:val="left" w:pos="4500"/>
        </w:tabs>
        <w:jc w:val="center"/>
        <w:rPr>
          <w:rFonts w:ascii="Times New Roman" w:hAnsi="Times New Roman"/>
          <w:b/>
          <w:sz w:val="24"/>
          <w:szCs w:val="24"/>
        </w:rPr>
      </w:pPr>
      <w:r w:rsidRPr="00D66D77">
        <w:rPr>
          <w:rFonts w:ascii="Times New Roman" w:hAnsi="Times New Roman"/>
          <w:b/>
          <w:sz w:val="24"/>
          <w:szCs w:val="24"/>
        </w:rPr>
        <w:t>Содержание учебного курса</w:t>
      </w:r>
    </w:p>
    <w:tbl>
      <w:tblPr>
        <w:tblW w:w="10627" w:type="dxa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06"/>
        <w:gridCol w:w="3108"/>
        <w:gridCol w:w="1732"/>
        <w:gridCol w:w="4881"/>
      </w:tblGrid>
      <w:tr w:rsidR="00CE242B" w:rsidRPr="00D66D77" w:rsidTr="00D66D77">
        <w:trPr>
          <w:trHeight w:val="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CE242B" w:rsidRPr="00D66D77" w:rsidRDefault="00CE242B" w:rsidP="00D66D77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6D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3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CE242B" w:rsidRPr="00D66D77" w:rsidRDefault="00CE242B" w:rsidP="00B12B5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6D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42B" w:rsidRPr="00D66D77" w:rsidRDefault="00CE242B" w:rsidP="00B12B5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6D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 по рабочей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CE242B" w:rsidRPr="00D66D77" w:rsidRDefault="00CE242B" w:rsidP="00B12B5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6D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Формы контроля. Проведение практических/лабораторных работ</w:t>
            </w:r>
          </w:p>
        </w:tc>
      </w:tr>
      <w:tr w:rsidR="00CE242B" w:rsidRPr="00D66D77" w:rsidTr="00D66D77">
        <w:trPr>
          <w:trHeight w:val="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Pr="00D66D77" w:rsidRDefault="00CE242B" w:rsidP="001A6E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D7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Pr="00D66D77" w:rsidRDefault="00CE242B" w:rsidP="001A6EAD">
            <w:pPr>
              <w:tabs>
                <w:tab w:val="left" w:pos="45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в курс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42B" w:rsidRPr="00D66D77" w:rsidRDefault="00CE242B" w:rsidP="001A6EAD">
            <w:pPr>
              <w:tabs>
                <w:tab w:val="left" w:pos="4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66D77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Pr="00D66D77" w:rsidRDefault="00CE242B" w:rsidP="001A6E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проектная работа</w:t>
            </w:r>
          </w:p>
        </w:tc>
      </w:tr>
      <w:tr w:rsidR="00CE242B" w:rsidRPr="00D66D77" w:rsidTr="00D66D77">
        <w:trPr>
          <w:trHeight w:val="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Pr="00D66D77" w:rsidRDefault="00CE242B" w:rsidP="001A6E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D7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Pr="00D66D77" w:rsidRDefault="00CE242B" w:rsidP="001A6EAD">
            <w:pPr>
              <w:tabs>
                <w:tab w:val="left" w:pos="45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Этика общения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42B" w:rsidRPr="00D66D77" w:rsidRDefault="00CE242B" w:rsidP="001A6EAD">
            <w:pPr>
              <w:tabs>
                <w:tab w:val="left" w:pos="4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66D77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Default="00CE242B" w:rsidP="001A6EAD">
            <w:pPr>
              <w:spacing w:after="0"/>
            </w:pPr>
            <w:r w:rsidRPr="00714B4C">
              <w:rPr>
                <w:rFonts w:ascii="Times New Roman" w:hAnsi="Times New Roman"/>
                <w:color w:val="000000"/>
                <w:sz w:val="24"/>
                <w:szCs w:val="24"/>
              </w:rPr>
              <w:t>проектная работа</w:t>
            </w:r>
          </w:p>
        </w:tc>
      </w:tr>
      <w:tr w:rsidR="00CE242B" w:rsidRPr="00D66D77" w:rsidTr="00D66D77">
        <w:trPr>
          <w:trHeight w:val="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Pr="00D66D77" w:rsidRDefault="00CE242B" w:rsidP="001A6E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D7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Pr="00D66D77" w:rsidRDefault="00CE242B" w:rsidP="001A6EAD">
            <w:pPr>
              <w:tabs>
                <w:tab w:val="left" w:pos="45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Этикет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42B" w:rsidRPr="00D66D77" w:rsidRDefault="00CE242B" w:rsidP="001A6EAD">
            <w:pPr>
              <w:tabs>
                <w:tab w:val="left" w:pos="4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66D77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Default="00CE242B" w:rsidP="001A6EAD">
            <w:pPr>
              <w:spacing w:after="0"/>
            </w:pPr>
            <w:r w:rsidRPr="00714B4C">
              <w:rPr>
                <w:rFonts w:ascii="Times New Roman" w:hAnsi="Times New Roman"/>
                <w:color w:val="000000"/>
                <w:sz w:val="24"/>
                <w:szCs w:val="24"/>
              </w:rPr>
              <w:t>проектная работа</w:t>
            </w:r>
          </w:p>
        </w:tc>
      </w:tr>
      <w:tr w:rsidR="00CE242B" w:rsidRPr="00D66D77" w:rsidTr="00D66D77">
        <w:trPr>
          <w:trHeight w:val="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Pr="00D66D77" w:rsidRDefault="00CE242B" w:rsidP="001A6E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D7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Pr="00D66D77" w:rsidRDefault="00CE242B" w:rsidP="001A6EAD">
            <w:pPr>
              <w:tabs>
                <w:tab w:val="left" w:pos="45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Этика человеческих отношений</w:t>
            </w:r>
            <w:r w:rsidRPr="00D66D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42B" w:rsidRPr="00D66D77" w:rsidRDefault="00CE242B" w:rsidP="001A6EAD">
            <w:pPr>
              <w:tabs>
                <w:tab w:val="left" w:pos="4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66D77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Default="00CE242B" w:rsidP="001A6EAD">
            <w:pPr>
              <w:spacing w:after="0"/>
            </w:pPr>
            <w:r w:rsidRPr="00714B4C">
              <w:rPr>
                <w:rFonts w:ascii="Times New Roman" w:hAnsi="Times New Roman"/>
                <w:color w:val="000000"/>
                <w:sz w:val="24"/>
                <w:szCs w:val="24"/>
              </w:rPr>
              <w:t>проектная работа</w:t>
            </w:r>
          </w:p>
        </w:tc>
      </w:tr>
      <w:tr w:rsidR="00CE242B" w:rsidRPr="00D66D77" w:rsidTr="00D66D77">
        <w:trPr>
          <w:trHeight w:val="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Pr="00D66D77" w:rsidRDefault="00CE242B" w:rsidP="001A6E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D7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Pr="00D66D77" w:rsidRDefault="00CE242B" w:rsidP="001A6EAD">
            <w:pPr>
              <w:tabs>
                <w:tab w:val="left" w:pos="45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Этика отношений в коллективе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E242B" w:rsidRPr="00D66D77" w:rsidRDefault="00CE242B" w:rsidP="001A6EAD">
            <w:pPr>
              <w:tabs>
                <w:tab w:val="left" w:pos="4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66D77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Default="00CE242B" w:rsidP="001A6EAD">
            <w:pPr>
              <w:spacing w:after="0"/>
            </w:pPr>
            <w:r w:rsidRPr="00714B4C">
              <w:rPr>
                <w:rFonts w:ascii="Times New Roman" w:hAnsi="Times New Roman"/>
                <w:color w:val="000000"/>
                <w:sz w:val="24"/>
                <w:szCs w:val="24"/>
              </w:rPr>
              <w:t>проектная работа</w:t>
            </w:r>
          </w:p>
        </w:tc>
      </w:tr>
      <w:tr w:rsidR="00CE242B" w:rsidRPr="00D66D77" w:rsidTr="00D66D77">
        <w:trPr>
          <w:trHeight w:val="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Pr="00D66D77" w:rsidRDefault="00CE242B" w:rsidP="001A6E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D7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Pr="00D66D77" w:rsidRDefault="00CE242B" w:rsidP="001A6EAD">
            <w:pPr>
              <w:tabs>
                <w:tab w:val="left" w:pos="45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Простые нравственные истины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42B" w:rsidRPr="00D66D77" w:rsidRDefault="00CE242B" w:rsidP="001A6EAD">
            <w:pPr>
              <w:tabs>
                <w:tab w:val="left" w:pos="4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66D77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Default="00CE242B" w:rsidP="001A6EAD">
            <w:pPr>
              <w:spacing w:after="0"/>
            </w:pPr>
            <w:r w:rsidRPr="00714B4C">
              <w:rPr>
                <w:rFonts w:ascii="Times New Roman" w:hAnsi="Times New Roman"/>
                <w:color w:val="000000"/>
                <w:sz w:val="24"/>
                <w:szCs w:val="24"/>
              </w:rPr>
              <w:t>проектная работа</w:t>
            </w:r>
          </w:p>
        </w:tc>
      </w:tr>
      <w:tr w:rsidR="00CE242B" w:rsidRPr="00D66D77" w:rsidTr="00D66D77">
        <w:trPr>
          <w:trHeight w:val="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Pr="00D66D77" w:rsidRDefault="00CE242B" w:rsidP="001A6E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D7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Pr="00D66D77" w:rsidRDefault="00CE242B" w:rsidP="001A6EAD">
            <w:pPr>
              <w:tabs>
                <w:tab w:val="left" w:pos="45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Душа обязана трудиться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42B" w:rsidRPr="00D66D77" w:rsidRDefault="00CE242B" w:rsidP="001A6EAD">
            <w:pPr>
              <w:tabs>
                <w:tab w:val="left" w:pos="4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66D77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Default="00CE242B" w:rsidP="001A6EAD">
            <w:pPr>
              <w:spacing w:after="0"/>
            </w:pPr>
            <w:r w:rsidRPr="00714B4C">
              <w:rPr>
                <w:rFonts w:ascii="Times New Roman" w:hAnsi="Times New Roman"/>
                <w:color w:val="000000"/>
                <w:sz w:val="24"/>
                <w:szCs w:val="24"/>
              </w:rPr>
              <w:t>проектная работа</w:t>
            </w:r>
          </w:p>
        </w:tc>
      </w:tr>
      <w:tr w:rsidR="00CE242B" w:rsidRPr="00D66D77" w:rsidTr="00D66D77">
        <w:trPr>
          <w:trHeight w:val="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Pr="00D66D77" w:rsidRDefault="00CE242B" w:rsidP="001A6E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D7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Pr="00D66D77" w:rsidRDefault="00CE242B" w:rsidP="001A6EAD">
            <w:pPr>
              <w:tabs>
                <w:tab w:val="left" w:pos="45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Посеешь поступок – пожнёшь характер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42B" w:rsidRPr="00D66D77" w:rsidRDefault="00CE242B" w:rsidP="001A6EAD">
            <w:pPr>
              <w:tabs>
                <w:tab w:val="left" w:pos="4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D77">
              <w:rPr>
                <w:rFonts w:ascii="Times New Roman" w:hAnsi="Times New Roman"/>
                <w:sz w:val="24"/>
                <w:szCs w:val="24"/>
              </w:rPr>
              <w:t>4 часа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Default="00CE242B" w:rsidP="001A6EAD">
            <w:pPr>
              <w:spacing w:after="0"/>
            </w:pPr>
            <w:r w:rsidRPr="00714B4C">
              <w:rPr>
                <w:rFonts w:ascii="Times New Roman" w:hAnsi="Times New Roman"/>
                <w:color w:val="000000"/>
                <w:sz w:val="24"/>
                <w:szCs w:val="24"/>
              </w:rPr>
              <w:t>проектная работа</w:t>
            </w:r>
          </w:p>
        </w:tc>
      </w:tr>
      <w:tr w:rsidR="00CE242B" w:rsidRPr="00D66D77" w:rsidTr="00D66D77">
        <w:trPr>
          <w:trHeight w:val="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Pr="00D66D77" w:rsidRDefault="00CE242B" w:rsidP="001A6E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D7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Pr="00D66D77" w:rsidRDefault="00CE242B" w:rsidP="001A6EAD">
            <w:pPr>
              <w:tabs>
                <w:tab w:val="left" w:pos="45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Судьба и Родина едины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42B" w:rsidRPr="00D66D77" w:rsidRDefault="00CE242B" w:rsidP="001A6EAD">
            <w:pPr>
              <w:tabs>
                <w:tab w:val="left" w:pos="4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66D77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Default="00CE242B" w:rsidP="001A6EAD">
            <w:pPr>
              <w:spacing w:after="0"/>
            </w:pPr>
            <w:r w:rsidRPr="00714B4C">
              <w:rPr>
                <w:rFonts w:ascii="Times New Roman" w:hAnsi="Times New Roman"/>
                <w:color w:val="000000"/>
                <w:sz w:val="24"/>
                <w:szCs w:val="24"/>
              </w:rPr>
              <w:t>проектная работа</w:t>
            </w:r>
          </w:p>
        </w:tc>
      </w:tr>
      <w:tr w:rsidR="00CE242B" w:rsidRPr="00D66D77" w:rsidTr="00D66D77">
        <w:trPr>
          <w:trHeight w:val="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Pr="00D66D77" w:rsidRDefault="00CE242B" w:rsidP="001A6E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D7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Pr="00D66D77" w:rsidRDefault="00CE242B" w:rsidP="001A6EA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6D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42B" w:rsidRPr="00D66D77" w:rsidRDefault="00CE242B" w:rsidP="001A6E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  <w:r w:rsidRPr="00D66D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часа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242B" w:rsidRPr="00D66D77" w:rsidRDefault="00CE242B" w:rsidP="001A6EA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CE242B" w:rsidRPr="00495A37" w:rsidRDefault="00CE242B" w:rsidP="001A6E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E71BF1" w:rsidRDefault="00E71BF1" w:rsidP="001A087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  <w:sectPr w:rsidR="00E71BF1" w:rsidSect="00D45368">
          <w:footerReference w:type="default" r:id="rId8"/>
          <w:pgSz w:w="11906" w:h="16838"/>
          <w:pgMar w:top="1134" w:right="1134" w:bottom="992" w:left="1134" w:header="709" w:footer="709" w:gutter="0"/>
          <w:cols w:space="708"/>
          <w:titlePg/>
          <w:docGrid w:linePitch="360"/>
        </w:sectPr>
      </w:pPr>
    </w:p>
    <w:p w:rsidR="00CE242B" w:rsidRPr="004B396E" w:rsidRDefault="00CE242B" w:rsidP="004B396E">
      <w:pPr>
        <w:spacing w:after="0" w:line="240" w:lineRule="auto"/>
        <w:ind w:firstLine="709"/>
        <w:jc w:val="center"/>
        <w:rPr>
          <w:rFonts w:ascii="Times New Roman" w:hAnsi="Times New Roman"/>
          <w:b/>
          <w:smallCaps/>
          <w:sz w:val="24"/>
          <w:szCs w:val="24"/>
          <w:lang w:eastAsia="ru-RU"/>
        </w:rPr>
      </w:pPr>
      <w:r w:rsidRPr="004B396E">
        <w:rPr>
          <w:rFonts w:ascii="Times New Roman" w:hAnsi="Times New Roman"/>
          <w:b/>
          <w:smallCaps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CE242B" w:rsidRDefault="00CE242B" w:rsidP="004B396E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mallCaps/>
          <w:sz w:val="24"/>
          <w:szCs w:val="24"/>
          <w:lang w:eastAsia="ru-RU"/>
        </w:rPr>
      </w:pPr>
    </w:p>
    <w:tbl>
      <w:tblPr>
        <w:tblW w:w="5094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57"/>
        <w:gridCol w:w="840"/>
        <w:gridCol w:w="849"/>
        <w:gridCol w:w="1673"/>
        <w:gridCol w:w="9"/>
        <w:gridCol w:w="24"/>
        <w:gridCol w:w="301"/>
        <w:gridCol w:w="9"/>
        <w:gridCol w:w="18"/>
        <w:gridCol w:w="456"/>
        <w:gridCol w:w="82"/>
        <w:gridCol w:w="1935"/>
        <w:gridCol w:w="2181"/>
        <w:gridCol w:w="6"/>
        <w:gridCol w:w="43"/>
        <w:gridCol w:w="85"/>
        <w:gridCol w:w="52"/>
        <w:gridCol w:w="3279"/>
        <w:gridCol w:w="18"/>
        <w:gridCol w:w="2792"/>
      </w:tblGrid>
      <w:tr w:rsidR="00AB202D" w:rsidRPr="00B13885" w:rsidTr="00706DC0">
        <w:trPr>
          <w:trHeight w:val="646"/>
        </w:trPr>
        <w:tc>
          <w:tcPr>
            <w:tcW w:w="183" w:type="pct"/>
            <w:vMerge w:val="restart"/>
            <w:vAlign w:val="center"/>
          </w:tcPr>
          <w:p w:rsidR="00AB202D" w:rsidRPr="00B13885" w:rsidRDefault="00AB202D" w:rsidP="00B13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388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AB202D" w:rsidRPr="00B13885" w:rsidRDefault="00AB202D" w:rsidP="00B13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3885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555" w:type="pct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AB202D" w:rsidRPr="00B13885" w:rsidRDefault="00AB202D" w:rsidP="00B13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3885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  <w:p w:rsidR="00AB202D" w:rsidRPr="00B13885" w:rsidRDefault="00AB202D" w:rsidP="00B13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0" w:type="pct"/>
            <w:vMerge w:val="restart"/>
            <w:tcBorders>
              <w:right w:val="single" w:sz="4" w:space="0" w:color="auto"/>
            </w:tcBorders>
            <w:vAlign w:val="center"/>
          </w:tcPr>
          <w:p w:rsidR="00AB202D" w:rsidRPr="00B13885" w:rsidRDefault="00AB202D" w:rsidP="00B13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b/>
                <w:sz w:val="20"/>
                <w:szCs w:val="20"/>
              </w:rPr>
              <w:t xml:space="preserve">Тема раздела </w:t>
            </w:r>
            <w:r w:rsidRPr="00B13885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269" w:type="pct"/>
            <w:gridSpan w:val="6"/>
            <w:vMerge w:val="restart"/>
            <w:tcBorders>
              <w:left w:val="single" w:sz="4" w:space="0" w:color="auto"/>
            </w:tcBorders>
            <w:vAlign w:val="center"/>
          </w:tcPr>
          <w:p w:rsidR="00AB202D" w:rsidRPr="00B13885" w:rsidRDefault="00AB202D" w:rsidP="00B138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3885">
              <w:rPr>
                <w:rFonts w:ascii="Times New Roman" w:hAnsi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663" w:type="pct"/>
            <w:gridSpan w:val="2"/>
            <w:vMerge w:val="restart"/>
            <w:vAlign w:val="center"/>
          </w:tcPr>
          <w:p w:rsidR="00AB202D" w:rsidRPr="00B13885" w:rsidRDefault="00AB202D" w:rsidP="00B13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3885">
              <w:rPr>
                <w:rFonts w:ascii="Times New Roman" w:hAnsi="Times New Roman"/>
                <w:b/>
                <w:sz w:val="20"/>
                <w:szCs w:val="20"/>
              </w:rPr>
              <w:t xml:space="preserve">Тип урока / </w:t>
            </w:r>
          </w:p>
          <w:p w:rsidR="00AB202D" w:rsidRPr="00B13885" w:rsidRDefault="00AB202D" w:rsidP="00B13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3885">
              <w:rPr>
                <w:rFonts w:ascii="Times New Roman" w:hAnsi="Times New Roman"/>
                <w:b/>
                <w:sz w:val="20"/>
                <w:szCs w:val="20"/>
              </w:rPr>
              <w:t>форма урока</w:t>
            </w:r>
          </w:p>
          <w:p w:rsidR="00AB202D" w:rsidRPr="00B13885" w:rsidRDefault="00AB202D" w:rsidP="00B13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8" w:type="pct"/>
            <w:gridSpan w:val="5"/>
            <w:vMerge w:val="restart"/>
            <w:vAlign w:val="center"/>
          </w:tcPr>
          <w:p w:rsidR="00AB202D" w:rsidRPr="00B13885" w:rsidRDefault="00AB202D" w:rsidP="00B13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3885">
              <w:rPr>
                <w:rFonts w:ascii="Times New Roman" w:hAnsi="Times New Roman"/>
                <w:b/>
                <w:sz w:val="20"/>
                <w:szCs w:val="20"/>
              </w:rPr>
              <w:t>Виды и формы</w:t>
            </w:r>
          </w:p>
          <w:p w:rsidR="00AB202D" w:rsidRPr="00B13885" w:rsidRDefault="00AB202D" w:rsidP="00B13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3885">
              <w:rPr>
                <w:rFonts w:ascii="Times New Roman" w:hAnsi="Times New Roman"/>
                <w:b/>
                <w:sz w:val="20"/>
                <w:szCs w:val="20"/>
              </w:rPr>
              <w:t xml:space="preserve"> контроля</w:t>
            </w:r>
          </w:p>
        </w:tc>
        <w:tc>
          <w:tcPr>
            <w:tcW w:w="2002" w:type="pct"/>
            <w:gridSpan w:val="3"/>
            <w:tcBorders>
              <w:bottom w:val="single" w:sz="4" w:space="0" w:color="auto"/>
            </w:tcBorders>
            <w:vAlign w:val="center"/>
          </w:tcPr>
          <w:p w:rsidR="00AB202D" w:rsidRPr="00B13885" w:rsidRDefault="00AB202D" w:rsidP="00B13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3885">
              <w:rPr>
                <w:rFonts w:ascii="Times New Roman" w:hAnsi="Times New Roman"/>
                <w:b/>
                <w:sz w:val="20"/>
                <w:szCs w:val="20"/>
              </w:rPr>
              <w:t>Планируемые  результаты обучения</w:t>
            </w:r>
          </w:p>
          <w:p w:rsidR="00AB202D" w:rsidRPr="00B13885" w:rsidRDefault="00AB202D" w:rsidP="00B13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B202D" w:rsidRPr="00B13885" w:rsidTr="00706DC0">
        <w:trPr>
          <w:trHeight w:val="491"/>
        </w:trPr>
        <w:tc>
          <w:tcPr>
            <w:tcW w:w="183" w:type="pct"/>
            <w:vMerge/>
            <w:vAlign w:val="center"/>
          </w:tcPr>
          <w:p w:rsidR="00AB202D" w:rsidRPr="00B13885" w:rsidRDefault="00AB202D" w:rsidP="00B138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5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B202D" w:rsidRPr="00B13885" w:rsidRDefault="00AB202D" w:rsidP="00B138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right w:val="single" w:sz="4" w:space="0" w:color="auto"/>
            </w:tcBorders>
            <w:vAlign w:val="center"/>
          </w:tcPr>
          <w:p w:rsidR="00AB202D" w:rsidRPr="00B13885" w:rsidRDefault="00AB202D" w:rsidP="00B138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" w:type="pct"/>
            <w:gridSpan w:val="6"/>
            <w:vMerge/>
            <w:tcBorders>
              <w:left w:val="single" w:sz="4" w:space="0" w:color="auto"/>
            </w:tcBorders>
            <w:vAlign w:val="center"/>
          </w:tcPr>
          <w:p w:rsidR="00AB202D" w:rsidRPr="00B13885" w:rsidRDefault="00AB202D" w:rsidP="00B138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63" w:type="pct"/>
            <w:gridSpan w:val="2"/>
            <w:vMerge/>
            <w:vAlign w:val="center"/>
          </w:tcPr>
          <w:p w:rsidR="00AB202D" w:rsidRPr="00B13885" w:rsidRDefault="00AB202D" w:rsidP="00B138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8" w:type="pct"/>
            <w:gridSpan w:val="5"/>
            <w:vMerge/>
            <w:vAlign w:val="center"/>
          </w:tcPr>
          <w:p w:rsidR="00AB202D" w:rsidRPr="00B13885" w:rsidRDefault="00AB202D" w:rsidP="00B1388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8" w:type="pct"/>
            <w:vMerge w:val="restart"/>
            <w:tcBorders>
              <w:top w:val="single" w:sz="4" w:space="0" w:color="auto"/>
            </w:tcBorders>
            <w:vAlign w:val="center"/>
          </w:tcPr>
          <w:p w:rsidR="00AB202D" w:rsidRPr="00B13885" w:rsidRDefault="00AB202D" w:rsidP="00B13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3885">
              <w:rPr>
                <w:rFonts w:ascii="Times New Roman" w:hAnsi="Times New Roman"/>
                <w:b/>
                <w:sz w:val="20"/>
                <w:szCs w:val="20"/>
              </w:rPr>
              <w:t>Освоение предметных</w:t>
            </w:r>
          </w:p>
          <w:p w:rsidR="00AB202D" w:rsidRPr="00B13885" w:rsidRDefault="00AB202D" w:rsidP="00B13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3885">
              <w:rPr>
                <w:rFonts w:ascii="Times New Roman" w:hAnsi="Times New Roman"/>
                <w:b/>
                <w:sz w:val="20"/>
                <w:szCs w:val="20"/>
              </w:rPr>
              <w:t>знаний</w:t>
            </w:r>
          </w:p>
        </w:tc>
        <w:tc>
          <w:tcPr>
            <w:tcW w:w="924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AB202D" w:rsidRPr="00B13885" w:rsidRDefault="00AB202D" w:rsidP="00B138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3885">
              <w:rPr>
                <w:rFonts w:ascii="Times New Roman" w:hAnsi="Times New Roman"/>
                <w:b/>
                <w:sz w:val="20"/>
                <w:szCs w:val="20"/>
              </w:rPr>
              <w:t>УУД  (познавательные.коммуникативные.   регулятивные.  личностные )</w:t>
            </w:r>
          </w:p>
        </w:tc>
      </w:tr>
      <w:tr w:rsidR="00706DC0" w:rsidRPr="00B13885" w:rsidTr="00706DC0">
        <w:trPr>
          <w:trHeight w:val="285"/>
        </w:trPr>
        <w:tc>
          <w:tcPr>
            <w:tcW w:w="183" w:type="pct"/>
            <w:vMerge/>
            <w:vAlign w:val="center"/>
          </w:tcPr>
          <w:p w:rsidR="00AB202D" w:rsidRPr="00B13885" w:rsidRDefault="00AB202D" w:rsidP="00B1388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3885">
              <w:rPr>
                <w:rFonts w:ascii="Times New Roman" w:hAnsi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3885">
              <w:rPr>
                <w:rFonts w:ascii="Times New Roman" w:hAnsi="Times New Roman"/>
                <w:b/>
                <w:sz w:val="20"/>
                <w:szCs w:val="20"/>
              </w:rPr>
              <w:t>По факту</w:t>
            </w:r>
          </w:p>
        </w:tc>
        <w:tc>
          <w:tcPr>
            <w:tcW w:w="550" w:type="pct"/>
            <w:vMerge/>
            <w:tcBorders>
              <w:right w:val="single" w:sz="4" w:space="0" w:color="auto"/>
            </w:tcBorders>
            <w:vAlign w:val="center"/>
          </w:tcPr>
          <w:p w:rsidR="00AB202D" w:rsidRPr="00B13885" w:rsidRDefault="00AB202D" w:rsidP="00B1388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" w:type="pct"/>
            <w:gridSpan w:val="6"/>
            <w:vMerge/>
            <w:tcBorders>
              <w:left w:val="single" w:sz="4" w:space="0" w:color="auto"/>
            </w:tcBorders>
            <w:vAlign w:val="center"/>
          </w:tcPr>
          <w:p w:rsidR="00AB202D" w:rsidRPr="00B13885" w:rsidRDefault="00AB202D" w:rsidP="00B1388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63" w:type="pct"/>
            <w:gridSpan w:val="2"/>
            <w:vMerge/>
            <w:vAlign w:val="center"/>
          </w:tcPr>
          <w:p w:rsidR="00AB202D" w:rsidRPr="00B13885" w:rsidRDefault="00AB202D" w:rsidP="00B1388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8" w:type="pct"/>
            <w:gridSpan w:val="5"/>
            <w:vMerge/>
            <w:vAlign w:val="center"/>
          </w:tcPr>
          <w:p w:rsidR="00AB202D" w:rsidRPr="00B13885" w:rsidRDefault="00AB202D" w:rsidP="00B1388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8" w:type="pct"/>
            <w:vMerge/>
            <w:tcBorders>
              <w:top w:val="single" w:sz="4" w:space="0" w:color="auto"/>
            </w:tcBorders>
            <w:vAlign w:val="center"/>
          </w:tcPr>
          <w:p w:rsidR="00AB202D" w:rsidRPr="00B13885" w:rsidRDefault="00AB202D" w:rsidP="00B1388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4" w:type="pct"/>
            <w:gridSpan w:val="2"/>
            <w:vMerge/>
            <w:vAlign w:val="center"/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202D" w:rsidRPr="00B13885" w:rsidTr="00AB202D">
        <w:trPr>
          <w:trHeight w:val="284"/>
        </w:trPr>
        <w:tc>
          <w:tcPr>
            <w:tcW w:w="5000" w:type="pct"/>
            <w:gridSpan w:val="20"/>
            <w:vAlign w:val="center"/>
          </w:tcPr>
          <w:p w:rsidR="00AB202D" w:rsidRPr="00B13885" w:rsidRDefault="00AB202D" w:rsidP="00B1388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Введение в курс (2</w:t>
            </w:r>
            <w:r w:rsidRPr="00B13885">
              <w:rPr>
                <w:rFonts w:ascii="Times New Roman" w:hAnsi="Times New Roman"/>
                <w:b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B1388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706DC0" w:rsidRPr="00B13885" w:rsidTr="00706DC0"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7A365D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7.09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Россия – наша Родина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9" w:type="pct"/>
            <w:gridSpan w:val="6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3" w:type="pct"/>
            <w:gridSpan w:val="2"/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Урок введения в новый курс, новую тему</w:t>
            </w:r>
          </w:p>
        </w:tc>
        <w:tc>
          <w:tcPr>
            <w:tcW w:w="778" w:type="pct"/>
            <w:gridSpan w:val="5"/>
            <w:tcBorders>
              <w:bottom w:val="single" w:sz="4" w:space="0" w:color="auto"/>
            </w:tcBorders>
          </w:tcPr>
          <w:p w:rsidR="009E2B7E" w:rsidRPr="00714193" w:rsidRDefault="009E2B7E" w:rsidP="009E2B7E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714193">
              <w:rPr>
                <w:sz w:val="20"/>
                <w:szCs w:val="20"/>
              </w:rPr>
              <w:t>Индивидуальный контроль (контроль учителем): устный опрос</w:t>
            </w:r>
            <w:r w:rsidR="00714193">
              <w:rPr>
                <w:sz w:val="20"/>
                <w:szCs w:val="20"/>
              </w:rPr>
              <w:t xml:space="preserve">, </w:t>
            </w:r>
            <w:r w:rsidRPr="00714193">
              <w:rPr>
                <w:sz w:val="20"/>
                <w:szCs w:val="20"/>
              </w:rPr>
              <w:t>устный опрос (в парах, в группах).</w:t>
            </w:r>
          </w:p>
          <w:p w:rsidR="00AB202D" w:rsidRPr="00B13885" w:rsidRDefault="00AB202D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078" w:type="pct"/>
          </w:tcPr>
          <w:p w:rsidR="00AB202D" w:rsidRPr="00B13885" w:rsidRDefault="00AB202D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Осознавать структуру учебника, систему условных обозначений. Пользоваться оглавлением, словарём. Различать элементы книги (обложка, оглавление, титульный лист, иллюстрация, аннотация) </w:t>
            </w:r>
          </w:p>
        </w:tc>
        <w:tc>
          <w:tcPr>
            <w:tcW w:w="924" w:type="pct"/>
            <w:gridSpan w:val="2"/>
          </w:tcPr>
          <w:p w:rsidR="00AB202D" w:rsidRPr="007E4709" w:rsidRDefault="007E4709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4709">
              <w:rPr>
                <w:rFonts w:ascii="Times New Roman" w:hAnsi="Times New Roman"/>
                <w:sz w:val="20"/>
                <w:szCs w:val="20"/>
              </w:rPr>
              <w:t>Формирование основ российской гражданской идентичности, чувства гордости за свою Родину; формирование образа мира как единого и целостного при разнообразии культур, национальностей, религий, воспитание доверия и уважения к истории и культуре всех народов.</w:t>
            </w:r>
          </w:p>
        </w:tc>
      </w:tr>
      <w:tr w:rsidR="00706DC0" w:rsidRPr="00B13885" w:rsidTr="00706DC0"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7A365D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14.09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Этика – наука о нравственной жизни человека.</w:t>
            </w:r>
          </w:p>
        </w:tc>
        <w:tc>
          <w:tcPr>
            <w:tcW w:w="269" w:type="pct"/>
            <w:gridSpan w:val="6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3" w:type="pct"/>
            <w:gridSpan w:val="2"/>
          </w:tcPr>
          <w:p w:rsidR="00AB202D" w:rsidRDefault="009E2B7E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Урок изучения нового материала </w:t>
            </w:r>
          </w:p>
        </w:tc>
        <w:tc>
          <w:tcPr>
            <w:tcW w:w="778" w:type="pct"/>
            <w:gridSpan w:val="5"/>
            <w:tcBorders>
              <w:bottom w:val="single" w:sz="4" w:space="0" w:color="auto"/>
            </w:tcBorders>
          </w:tcPr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9E2B7E">
              <w:rPr>
                <w:sz w:val="20"/>
                <w:szCs w:val="20"/>
              </w:rPr>
              <w:t>омашняя работа (поисковая, творческая), самостоятельная работа.</w:t>
            </w:r>
          </w:p>
          <w:p w:rsidR="00AB202D" w:rsidRPr="00B13885" w:rsidRDefault="00714193" w:rsidP="00714193">
            <w:pPr>
              <w:rPr>
                <w:rFonts w:ascii="Times New Roman" w:hAnsi="Times New Roman"/>
                <w:sz w:val="20"/>
                <w:szCs w:val="20"/>
              </w:rPr>
            </w:pPr>
            <w:r w:rsidRPr="009E2B7E">
              <w:rPr>
                <w:rFonts w:ascii="Times New Roman" w:hAnsi="Times New Roman"/>
                <w:sz w:val="20"/>
                <w:szCs w:val="20"/>
              </w:rPr>
              <w:t>Взаимоконтроль: проверка работы по эталону (образцу)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78" w:type="pct"/>
          </w:tcPr>
          <w:p w:rsidR="00AB202D" w:rsidRPr="00BF4EC4" w:rsidRDefault="00BF4EC4" w:rsidP="00BF4EC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знает осн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овные понятия светской этики;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узнает зна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чение этики в жизни человека;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узнает образцы нравственности в культурах разных народов; узнает духовные ценности и нравственные идеалы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жизни человека и общества. </w:t>
            </w:r>
          </w:p>
        </w:tc>
        <w:tc>
          <w:tcPr>
            <w:tcW w:w="924" w:type="pct"/>
            <w:gridSpan w:val="2"/>
          </w:tcPr>
          <w:p w:rsidR="00AB202D" w:rsidRPr="000C4C9A" w:rsidRDefault="000C4C9A" w:rsidP="000C4C9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0C4C9A">
              <w:rPr>
                <w:rFonts w:ascii="Times New Roman" w:hAnsi="Times New Roman"/>
                <w:sz w:val="20"/>
                <w:szCs w:val="20"/>
              </w:rPr>
              <w:t>азвитие самостоятельности и личной ответственности за свои поступки на основе представлений о нравственных нормах, социаль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ной справедливости и свободе; </w:t>
            </w:r>
            <w:r w:rsidRPr="000C4C9A">
              <w:rPr>
                <w:rFonts w:ascii="Times New Roman" w:hAnsi="Times New Roman"/>
                <w:sz w:val="20"/>
                <w:szCs w:val="20"/>
              </w:rPr>
              <w:t>развитие этических чувств как рег</w:t>
            </w:r>
            <w:r>
              <w:rPr>
                <w:rFonts w:ascii="Times New Roman" w:hAnsi="Times New Roman"/>
                <w:sz w:val="20"/>
                <w:szCs w:val="20"/>
              </w:rPr>
              <w:t>уляторов морального поведения.</w:t>
            </w:r>
          </w:p>
        </w:tc>
      </w:tr>
      <w:tr w:rsidR="00AB202D" w:rsidRPr="00B13885" w:rsidTr="00AB202D">
        <w:tc>
          <w:tcPr>
            <w:tcW w:w="5000" w:type="pct"/>
            <w:gridSpan w:val="20"/>
          </w:tcPr>
          <w:p w:rsidR="00AB202D" w:rsidRPr="00B13885" w:rsidRDefault="00AB202D" w:rsidP="00B1388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Этика общения (4 часа</w:t>
            </w:r>
            <w:r w:rsidRPr="00B1388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706DC0" w:rsidRPr="00B13885" w:rsidTr="00706DC0"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21.09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Добрым жить на свете веселей.</w:t>
            </w:r>
          </w:p>
        </w:tc>
        <w:tc>
          <w:tcPr>
            <w:tcW w:w="269" w:type="pct"/>
            <w:gridSpan w:val="6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663" w:type="pct"/>
            <w:gridSpan w:val="2"/>
          </w:tcPr>
          <w:p w:rsidR="009E2B7E" w:rsidRPr="00B13885" w:rsidRDefault="009E2B7E" w:rsidP="009E2B7E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Комбинированный урок 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pct"/>
            <w:gridSpan w:val="5"/>
          </w:tcPr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9E2B7E">
              <w:rPr>
                <w:sz w:val="20"/>
                <w:szCs w:val="20"/>
              </w:rPr>
              <w:t>омашняя работа (поисковая, творческая), самостоятельная работа.</w:t>
            </w:r>
          </w:p>
          <w:p w:rsidR="00AB202D" w:rsidRPr="00B13885" w:rsidRDefault="00714193" w:rsidP="00714193">
            <w:pPr>
              <w:rPr>
                <w:rFonts w:ascii="Times New Roman" w:hAnsi="Times New Roman"/>
                <w:sz w:val="20"/>
                <w:szCs w:val="20"/>
              </w:rPr>
            </w:pPr>
            <w:r w:rsidRPr="009E2B7E">
              <w:rPr>
                <w:rFonts w:ascii="Times New Roman" w:hAnsi="Times New Roman"/>
                <w:sz w:val="20"/>
                <w:szCs w:val="20"/>
              </w:rPr>
              <w:t>Взаимоконтроль: проверка работы по эталону (образцу)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78" w:type="pct"/>
          </w:tcPr>
          <w:p w:rsidR="00AB202D" w:rsidRPr="00B13885" w:rsidRDefault="000C4C9A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Представить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 свое мнение по поводу значения светской эт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ики в жизни людей и общества;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соотносить нравственные формы поведения с нормами пове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дения культур разных народов;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строить толерантные отношения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применят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полученные знания в социуме.  </w:t>
            </w:r>
          </w:p>
        </w:tc>
        <w:tc>
          <w:tcPr>
            <w:tcW w:w="924" w:type="pct"/>
            <w:gridSpan w:val="2"/>
          </w:tcPr>
          <w:p w:rsidR="00AB202D" w:rsidRPr="00B13885" w:rsidRDefault="000C4C9A" w:rsidP="000C4C9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0C4C9A">
              <w:rPr>
                <w:rFonts w:ascii="Times New Roman" w:hAnsi="Times New Roman"/>
                <w:sz w:val="20"/>
                <w:szCs w:val="20"/>
              </w:rPr>
              <w:t xml:space="preserve">оспитание доброжелательности и эмоционально-нравственной отзывчивости, понимания и сопереживания чувствам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других людей; </w:t>
            </w:r>
            <w:r w:rsidRPr="000C4C9A">
              <w:rPr>
                <w:rFonts w:ascii="Times New Roman" w:hAnsi="Times New Roman"/>
                <w:sz w:val="20"/>
                <w:szCs w:val="20"/>
              </w:rPr>
              <w:t>развитие начальных форм регуляции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воих эмоциональных состояний. </w:t>
            </w:r>
          </w:p>
        </w:tc>
      </w:tr>
      <w:tr w:rsidR="00706DC0" w:rsidRPr="00B13885" w:rsidTr="00706DC0">
        <w:trPr>
          <w:trHeight w:val="2508"/>
        </w:trPr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28.09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Правила общения для всех.</w:t>
            </w:r>
          </w:p>
        </w:tc>
        <w:tc>
          <w:tcPr>
            <w:tcW w:w="269" w:type="pct"/>
            <w:gridSpan w:val="6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3" w:type="pct"/>
            <w:gridSpan w:val="2"/>
          </w:tcPr>
          <w:p w:rsidR="00AB202D" w:rsidRPr="00B13885" w:rsidRDefault="009E2B7E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Урок изучения нового материала </w:t>
            </w:r>
          </w:p>
        </w:tc>
        <w:tc>
          <w:tcPr>
            <w:tcW w:w="778" w:type="pct"/>
            <w:gridSpan w:val="5"/>
          </w:tcPr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9E2B7E">
              <w:rPr>
                <w:sz w:val="20"/>
                <w:szCs w:val="20"/>
              </w:rPr>
              <w:t>Самоконтроль.</w:t>
            </w:r>
          </w:p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9E2B7E">
              <w:rPr>
                <w:sz w:val="20"/>
                <w:szCs w:val="20"/>
              </w:rPr>
              <w:t>Фронтальный контроль.</w:t>
            </w:r>
          </w:p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9E2B7E">
              <w:rPr>
                <w:sz w:val="20"/>
                <w:szCs w:val="20"/>
              </w:rPr>
              <w:t>Тестирование, викторины.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8" w:type="pct"/>
          </w:tcPr>
          <w:p w:rsidR="00AB202D" w:rsidRPr="00B13885" w:rsidRDefault="00BF4EC4" w:rsidP="00BF4EC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Представить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 свое мнение по поводу значения светской эт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ики в жизни людей и общества;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соотносить нравственные формы поведения с нормами пове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дения культур разных народов;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строить толерантные отношения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применят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полученные знания в социуме.  </w:t>
            </w:r>
          </w:p>
        </w:tc>
        <w:tc>
          <w:tcPr>
            <w:tcW w:w="924" w:type="pct"/>
            <w:gridSpan w:val="2"/>
          </w:tcPr>
          <w:p w:rsidR="00AB202D" w:rsidRPr="00B13885" w:rsidRDefault="00AB202D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Смысловое чтение как осмысление цели чтения, извлечение необходимой информации из прослушанных текстов, построение логической цепочки рассуждений, анализ истинности утверждений.</w:t>
            </w:r>
          </w:p>
          <w:p w:rsidR="00AB202D" w:rsidRPr="00B13885" w:rsidRDefault="00AB202D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Договариваться друг с другом; принимать позицию собеседника, про</w:t>
            </w:r>
            <w:r w:rsidR="007E4709">
              <w:rPr>
                <w:rFonts w:ascii="Times New Roman" w:hAnsi="Times New Roman"/>
                <w:sz w:val="20"/>
                <w:szCs w:val="20"/>
              </w:rPr>
              <w:t>являть уважение к чужому мнению.</w:t>
            </w:r>
          </w:p>
        </w:tc>
      </w:tr>
      <w:tr w:rsidR="00706DC0" w:rsidRPr="00B13885" w:rsidTr="00706DC0">
        <w:trPr>
          <w:trHeight w:val="1691"/>
        </w:trPr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5.10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</w:tcPr>
          <w:p w:rsidR="00AB202D" w:rsidRPr="00AC071D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добрых правил – добрые слова и поступки.</w:t>
            </w:r>
          </w:p>
        </w:tc>
        <w:tc>
          <w:tcPr>
            <w:tcW w:w="269" w:type="pct"/>
            <w:gridSpan w:val="6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9E2B7E" w:rsidRPr="00B13885" w:rsidRDefault="009E2B7E" w:rsidP="009E2B7E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Комбинированный урок 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pct"/>
            <w:gridSpan w:val="5"/>
          </w:tcPr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9E2B7E">
              <w:rPr>
                <w:sz w:val="20"/>
                <w:szCs w:val="20"/>
              </w:rPr>
              <w:t>омашняя работа (поисковая, творческая), самостоятельная работа.</w:t>
            </w:r>
          </w:p>
          <w:p w:rsidR="00AB202D" w:rsidRPr="00B13885" w:rsidRDefault="00714193" w:rsidP="00714193">
            <w:pPr>
              <w:rPr>
                <w:rFonts w:ascii="Times New Roman" w:hAnsi="Times New Roman"/>
                <w:sz w:val="20"/>
                <w:szCs w:val="20"/>
              </w:rPr>
            </w:pPr>
            <w:r w:rsidRPr="009E2B7E">
              <w:rPr>
                <w:rFonts w:ascii="Times New Roman" w:hAnsi="Times New Roman"/>
                <w:sz w:val="20"/>
                <w:szCs w:val="20"/>
              </w:rPr>
              <w:t>Взаимоконтроль: проверка работы по эталону (образцу)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78" w:type="pct"/>
          </w:tcPr>
          <w:p w:rsidR="00AB202D" w:rsidRPr="00B13885" w:rsidRDefault="00BF4EC4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знает осн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овные понятия светской этики;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узнает зна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чение этики в жизни человека;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узнает образцы нравственности в культурах разных народов; узнает духовные ценности и нравственные идеалы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жизни человека и общества.</w:t>
            </w:r>
          </w:p>
        </w:tc>
        <w:tc>
          <w:tcPr>
            <w:tcW w:w="924" w:type="pct"/>
            <w:gridSpan w:val="2"/>
          </w:tcPr>
          <w:p w:rsidR="00AB202D" w:rsidRPr="00B13885" w:rsidRDefault="00AB202D" w:rsidP="00B138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Смысловое чтение как осмысление цели чтения, извлечение необходимой информации из прослушанных текстов, построение логической цепочки рассуждений</w:t>
            </w:r>
            <w:r w:rsidR="007E4709">
              <w:rPr>
                <w:rFonts w:ascii="Times New Roman" w:hAnsi="Times New Roman"/>
                <w:sz w:val="20"/>
                <w:szCs w:val="20"/>
              </w:rPr>
              <w:t>, анализ истинности утверждений.</w:t>
            </w:r>
          </w:p>
        </w:tc>
      </w:tr>
      <w:tr w:rsidR="00706DC0" w:rsidRPr="00B13885" w:rsidTr="00706DC0"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12.10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Каждый интересен.</w:t>
            </w:r>
          </w:p>
        </w:tc>
        <w:tc>
          <w:tcPr>
            <w:tcW w:w="269" w:type="pct"/>
            <w:gridSpan w:val="6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9E2B7E" w:rsidRPr="00B13885" w:rsidRDefault="009E2B7E" w:rsidP="009E2B7E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Комбинированный урок 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pct"/>
            <w:gridSpan w:val="5"/>
          </w:tcPr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9E2B7E">
              <w:rPr>
                <w:sz w:val="20"/>
                <w:szCs w:val="20"/>
              </w:rPr>
              <w:lastRenderedPageBreak/>
              <w:t>Самоконтроль.</w:t>
            </w:r>
          </w:p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9E2B7E">
              <w:rPr>
                <w:sz w:val="20"/>
                <w:szCs w:val="20"/>
              </w:rPr>
              <w:t>Фронтальный контроль.</w:t>
            </w:r>
          </w:p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9E2B7E">
              <w:rPr>
                <w:sz w:val="20"/>
                <w:szCs w:val="20"/>
              </w:rPr>
              <w:t>Тестирование, викторины.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8" w:type="pct"/>
          </w:tcPr>
          <w:p w:rsidR="00AB202D" w:rsidRPr="00B13885" w:rsidRDefault="00BF4EC4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существлять поиск необходимой информации для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ыполнения творческих заданий;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участвовать в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lastRenderedPageBreak/>
              <w:t>диспутах: слушать собеседника и излагать свои мнения, готовить сообщения по выбранным темам.</w:t>
            </w:r>
          </w:p>
        </w:tc>
        <w:tc>
          <w:tcPr>
            <w:tcW w:w="924" w:type="pct"/>
            <w:gridSpan w:val="2"/>
          </w:tcPr>
          <w:p w:rsidR="00AB202D" w:rsidRPr="00B13885" w:rsidRDefault="00AB202D" w:rsidP="00B138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Смысловое чтение как осмысление цели чтения, извлечение необходимой </w:t>
            </w:r>
            <w:r w:rsidRPr="00B13885">
              <w:rPr>
                <w:rFonts w:ascii="Times New Roman" w:hAnsi="Times New Roman"/>
                <w:sz w:val="20"/>
                <w:szCs w:val="20"/>
              </w:rPr>
              <w:lastRenderedPageBreak/>
              <w:t>информации из прослушанных текстов, построение логической цепочки рассуждений, анализ истинности утверждений.</w:t>
            </w:r>
          </w:p>
        </w:tc>
      </w:tr>
      <w:tr w:rsidR="00AB202D" w:rsidRPr="00B13885" w:rsidTr="00AB202D">
        <w:trPr>
          <w:trHeight w:val="77"/>
        </w:trPr>
        <w:tc>
          <w:tcPr>
            <w:tcW w:w="5000" w:type="pct"/>
            <w:gridSpan w:val="20"/>
            <w:vAlign w:val="center"/>
          </w:tcPr>
          <w:p w:rsidR="00AB202D" w:rsidRPr="00B13885" w:rsidRDefault="00AB202D" w:rsidP="00B138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Этикет (4 часа</w:t>
            </w:r>
            <w:r w:rsidRPr="00B1388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706DC0" w:rsidRPr="00B13885" w:rsidTr="00706DC0">
        <w:trPr>
          <w:trHeight w:val="393"/>
        </w:trPr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7A365D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19.10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pct"/>
            <w:gridSpan w:val="3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shd w:val="clear" w:color="auto" w:fill="FFFFFF"/>
              <w:ind w:lef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Премудрости этикета.</w:t>
            </w:r>
          </w:p>
        </w:tc>
        <w:tc>
          <w:tcPr>
            <w:tcW w:w="258" w:type="pct"/>
            <w:gridSpan w:val="4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3" w:type="pct"/>
            <w:gridSpan w:val="2"/>
          </w:tcPr>
          <w:p w:rsidR="00AB202D" w:rsidRPr="00B13885" w:rsidRDefault="009E2B7E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Урок изучения нового материала </w:t>
            </w:r>
          </w:p>
        </w:tc>
        <w:tc>
          <w:tcPr>
            <w:tcW w:w="761" w:type="pct"/>
            <w:gridSpan w:val="4"/>
          </w:tcPr>
          <w:p w:rsidR="00714193" w:rsidRPr="00714193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714193">
              <w:rPr>
                <w:sz w:val="20"/>
                <w:szCs w:val="20"/>
              </w:rPr>
              <w:t>Индивидуальный контроль (контроль учителем): устный опрос</w:t>
            </w:r>
            <w:r>
              <w:rPr>
                <w:sz w:val="20"/>
                <w:szCs w:val="20"/>
              </w:rPr>
              <w:t xml:space="preserve">, </w:t>
            </w:r>
            <w:r w:rsidRPr="00714193">
              <w:rPr>
                <w:sz w:val="20"/>
                <w:szCs w:val="20"/>
              </w:rPr>
              <w:t>устный опрос (в парах, в группах).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5" w:type="pct"/>
            <w:gridSpan w:val="2"/>
          </w:tcPr>
          <w:p w:rsidR="00AB202D" w:rsidRPr="00B13885" w:rsidRDefault="00BF4EC4" w:rsidP="00B13885">
            <w:pPr>
              <w:shd w:val="clear" w:color="auto" w:fill="FFFFFF"/>
              <w:ind w:left="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существлять поиск необходимой информации для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ыполнения творческих заданий;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участвовать в диспутах: слушать собеседника и излагать свои мнения, готовить сообщения по выбранным темам.</w:t>
            </w:r>
          </w:p>
        </w:tc>
        <w:tc>
          <w:tcPr>
            <w:tcW w:w="924" w:type="pct"/>
            <w:gridSpan w:val="2"/>
          </w:tcPr>
          <w:p w:rsidR="00AB202D" w:rsidRPr="00B13885" w:rsidRDefault="00AB202D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 </w:t>
            </w:r>
          </w:p>
        </w:tc>
      </w:tr>
      <w:tr w:rsidR="00706DC0" w:rsidRPr="00B13885" w:rsidTr="00706DC0">
        <w:trPr>
          <w:trHeight w:val="393"/>
        </w:trPr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26.10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pct"/>
            <w:gridSpan w:val="3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shd w:val="clear" w:color="auto" w:fill="FFFFFF"/>
              <w:ind w:lef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  <w:szCs w:val="20"/>
              </w:rPr>
              <w:t>Красота этикета</w:t>
            </w:r>
          </w:p>
        </w:tc>
        <w:tc>
          <w:tcPr>
            <w:tcW w:w="258" w:type="pct"/>
            <w:gridSpan w:val="4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3" w:type="pct"/>
            <w:gridSpan w:val="2"/>
          </w:tcPr>
          <w:p w:rsidR="009E2B7E" w:rsidRPr="00B13885" w:rsidRDefault="009E2B7E" w:rsidP="009E2B7E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Комбинированный урок 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1" w:type="pct"/>
            <w:gridSpan w:val="4"/>
          </w:tcPr>
          <w:p w:rsidR="00714193" w:rsidRPr="00714193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714193">
              <w:rPr>
                <w:sz w:val="20"/>
                <w:szCs w:val="20"/>
              </w:rPr>
              <w:t>Индивидуальный контроль (контроль учителем): устный опрос</w:t>
            </w:r>
            <w:r>
              <w:rPr>
                <w:sz w:val="20"/>
                <w:szCs w:val="20"/>
              </w:rPr>
              <w:t xml:space="preserve">, </w:t>
            </w:r>
            <w:r w:rsidRPr="00714193">
              <w:rPr>
                <w:sz w:val="20"/>
                <w:szCs w:val="20"/>
              </w:rPr>
              <w:t>устный опрос (в парах, в группах).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5" w:type="pct"/>
            <w:gridSpan w:val="2"/>
          </w:tcPr>
          <w:p w:rsidR="00AB202D" w:rsidRPr="00B13885" w:rsidRDefault="000C4C9A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Представить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 свое мнение по поводу значения светской эт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ики в жизни людей и общества;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соотносить нравственные формы поведения с нормами пове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дения культур разных народов;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строить толерантные отношения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применят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полученные знания в социуме.  </w:t>
            </w:r>
          </w:p>
        </w:tc>
        <w:tc>
          <w:tcPr>
            <w:tcW w:w="924" w:type="pct"/>
            <w:gridSpan w:val="2"/>
          </w:tcPr>
          <w:p w:rsidR="00AB202D" w:rsidRPr="00B13885" w:rsidRDefault="00AB202D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Самостоятельное выделение и формулирование познавательной цели, создание способов решения проблем поискового характера, инициативное сотрудничество в поиске и сборе информации. Умение с достаточной полнотой и точностью выражать свои мысли в соответствии с задачами и условиями комму</w:t>
            </w:r>
            <w:r w:rsidR="007E4709">
              <w:rPr>
                <w:rFonts w:ascii="Times New Roman" w:hAnsi="Times New Roman"/>
                <w:sz w:val="20"/>
                <w:szCs w:val="20"/>
              </w:rPr>
              <w:t>никации.</w:t>
            </w:r>
          </w:p>
        </w:tc>
      </w:tr>
      <w:tr w:rsidR="00706DC0" w:rsidRPr="00B13885" w:rsidTr="00706DC0">
        <w:trPr>
          <w:trHeight w:val="2274"/>
        </w:trPr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9.11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shd w:val="clear" w:color="auto" w:fill="FFFFFF"/>
              <w:ind w:lef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  <w:szCs w:val="20"/>
              </w:rPr>
              <w:t>Простые школьные и домашние правила этикета.</w:t>
            </w:r>
          </w:p>
        </w:tc>
        <w:tc>
          <w:tcPr>
            <w:tcW w:w="266" w:type="pct"/>
            <w:gridSpan w:val="5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AB202D" w:rsidRPr="00B13885" w:rsidRDefault="009E2B7E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Урок изучения нового материала </w:t>
            </w:r>
          </w:p>
        </w:tc>
        <w:tc>
          <w:tcPr>
            <w:tcW w:w="761" w:type="pct"/>
            <w:gridSpan w:val="4"/>
          </w:tcPr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9E2B7E">
              <w:rPr>
                <w:sz w:val="20"/>
                <w:szCs w:val="20"/>
              </w:rPr>
              <w:t>омашняя работа (поисковая, творческая), самостоятельная работа.</w:t>
            </w:r>
          </w:p>
          <w:p w:rsidR="00AB202D" w:rsidRPr="00B13885" w:rsidRDefault="00714193" w:rsidP="00714193">
            <w:pPr>
              <w:rPr>
                <w:rFonts w:ascii="Times New Roman" w:hAnsi="Times New Roman"/>
                <w:sz w:val="20"/>
                <w:szCs w:val="20"/>
              </w:rPr>
            </w:pPr>
            <w:r w:rsidRPr="009E2B7E">
              <w:rPr>
                <w:rFonts w:ascii="Times New Roman" w:hAnsi="Times New Roman"/>
                <w:sz w:val="20"/>
                <w:szCs w:val="20"/>
              </w:rPr>
              <w:t>Взаимоконтроль: проверка работы по эталону (образцу)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95" w:type="pct"/>
            <w:gridSpan w:val="2"/>
          </w:tcPr>
          <w:p w:rsidR="00AB202D" w:rsidRPr="00B13885" w:rsidRDefault="00AB202D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="00BF4EC4">
              <w:rPr>
                <w:rFonts w:ascii="Times New Roman" w:hAnsi="Times New Roman"/>
                <w:sz w:val="20"/>
                <w:szCs w:val="20"/>
              </w:rPr>
              <w:t>У</w:t>
            </w:r>
            <w:r w:rsidR="00BF4EC4" w:rsidRPr="00BF4EC4">
              <w:rPr>
                <w:rFonts w:ascii="Times New Roman" w:hAnsi="Times New Roman"/>
                <w:sz w:val="20"/>
                <w:szCs w:val="20"/>
              </w:rPr>
              <w:t>знает осн</w:t>
            </w:r>
            <w:r w:rsidR="00BF4EC4">
              <w:rPr>
                <w:rFonts w:ascii="Times New Roman" w:hAnsi="Times New Roman"/>
                <w:sz w:val="20"/>
                <w:szCs w:val="20"/>
              </w:rPr>
              <w:t xml:space="preserve">овные понятия светской этики; </w:t>
            </w:r>
            <w:r w:rsidR="00BF4EC4" w:rsidRPr="00BF4EC4">
              <w:rPr>
                <w:rFonts w:ascii="Times New Roman" w:hAnsi="Times New Roman"/>
                <w:sz w:val="20"/>
                <w:szCs w:val="20"/>
              </w:rPr>
              <w:t>узнает зна</w:t>
            </w:r>
            <w:r w:rsidR="00BF4EC4">
              <w:rPr>
                <w:rFonts w:ascii="Times New Roman" w:hAnsi="Times New Roman"/>
                <w:sz w:val="20"/>
                <w:szCs w:val="20"/>
              </w:rPr>
              <w:t xml:space="preserve">чение этики в жизни человека; </w:t>
            </w:r>
            <w:r w:rsidR="00BF4EC4" w:rsidRPr="00BF4EC4">
              <w:rPr>
                <w:rFonts w:ascii="Times New Roman" w:hAnsi="Times New Roman"/>
                <w:sz w:val="20"/>
                <w:szCs w:val="20"/>
              </w:rPr>
              <w:t>узнает образцы нравственности в культурах разных народов; узнает духовные ценности и нравственные идеалы</w:t>
            </w:r>
            <w:r w:rsidR="00BF4EC4">
              <w:rPr>
                <w:rFonts w:ascii="Times New Roman" w:hAnsi="Times New Roman"/>
                <w:sz w:val="20"/>
                <w:szCs w:val="20"/>
              </w:rPr>
              <w:t xml:space="preserve"> в жизни человека и общества.</w:t>
            </w:r>
          </w:p>
        </w:tc>
        <w:tc>
          <w:tcPr>
            <w:tcW w:w="924" w:type="pct"/>
            <w:gridSpan w:val="2"/>
          </w:tcPr>
          <w:p w:rsidR="00AB202D" w:rsidRPr="00B13885" w:rsidRDefault="00AB202D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Извлечение необходимой информации из прослушанных текстов, преобразование объекта из чувственной формы в модель, где выделены существенные характеристики. Выбор наиболее эффективных способов решения задач. Учебное сотрудничество с учителем и сверстниками </w:t>
            </w:r>
          </w:p>
        </w:tc>
      </w:tr>
      <w:tr w:rsidR="00706DC0" w:rsidRPr="00B13885" w:rsidTr="00706DC0">
        <w:trPr>
          <w:trHeight w:val="393"/>
        </w:trPr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16.11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Чистый ручеёк нашей речи.</w:t>
            </w:r>
          </w:p>
        </w:tc>
        <w:tc>
          <w:tcPr>
            <w:tcW w:w="266" w:type="pct"/>
            <w:gridSpan w:val="5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3" w:type="pct"/>
            <w:gridSpan w:val="2"/>
          </w:tcPr>
          <w:p w:rsidR="009E2B7E" w:rsidRPr="00B13885" w:rsidRDefault="009E2B7E" w:rsidP="009E2B7E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Комбинированный урок 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1" w:type="pct"/>
            <w:gridSpan w:val="4"/>
          </w:tcPr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9E2B7E">
              <w:rPr>
                <w:sz w:val="20"/>
                <w:szCs w:val="20"/>
              </w:rPr>
              <w:t>омашняя работа (поисковая, творческая), самостоятельная работа.</w:t>
            </w:r>
          </w:p>
          <w:p w:rsidR="00AB202D" w:rsidRPr="00B13885" w:rsidRDefault="00714193" w:rsidP="00714193">
            <w:pPr>
              <w:rPr>
                <w:rFonts w:ascii="Times New Roman" w:hAnsi="Times New Roman"/>
                <w:sz w:val="20"/>
                <w:szCs w:val="20"/>
              </w:rPr>
            </w:pPr>
            <w:r w:rsidRPr="009E2B7E">
              <w:rPr>
                <w:rFonts w:ascii="Times New Roman" w:hAnsi="Times New Roman"/>
                <w:sz w:val="20"/>
                <w:szCs w:val="20"/>
              </w:rPr>
              <w:t>Взаимоконтроль: проверка работы по эталону (образцу)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95" w:type="pct"/>
            <w:gridSpan w:val="2"/>
          </w:tcPr>
          <w:p w:rsidR="00AB202D" w:rsidRPr="00B13885" w:rsidRDefault="00BF4EC4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существлять поиск необходимой информации для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ыполнения творческих заданий;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участвовать в диспутах: слушать собеседника и излагать свои мнения, готовить сообщения по выбранным темам.</w:t>
            </w:r>
          </w:p>
        </w:tc>
        <w:tc>
          <w:tcPr>
            <w:tcW w:w="924" w:type="pct"/>
            <w:gridSpan w:val="2"/>
          </w:tcPr>
          <w:p w:rsidR="00AB202D" w:rsidRPr="007E4709" w:rsidRDefault="007E4709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4709">
              <w:rPr>
                <w:rFonts w:ascii="Times New Roman" w:hAnsi="Times New Roman"/>
                <w:sz w:val="20"/>
                <w:szCs w:val="20"/>
              </w:rPr>
              <w:t>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задач.</w:t>
            </w:r>
          </w:p>
        </w:tc>
      </w:tr>
      <w:tr w:rsidR="00AB202D" w:rsidRPr="00B13885" w:rsidTr="00AB202D">
        <w:trPr>
          <w:trHeight w:val="284"/>
        </w:trPr>
        <w:tc>
          <w:tcPr>
            <w:tcW w:w="5000" w:type="pct"/>
            <w:gridSpan w:val="20"/>
            <w:vAlign w:val="center"/>
          </w:tcPr>
          <w:p w:rsidR="00AB202D" w:rsidRPr="00B13885" w:rsidRDefault="00AB202D" w:rsidP="00B138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Этика человеческих отношений (4 часа</w:t>
            </w:r>
            <w:r w:rsidRPr="00B1388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AB202D" w:rsidRPr="00B13885" w:rsidTr="00706DC0">
        <w:trPr>
          <w:trHeight w:val="843"/>
        </w:trPr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23.11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9" w:type="pct"/>
            <w:gridSpan w:val="6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развитии добрых чувств – творение души.</w:t>
            </w:r>
            <w:r w:rsidRPr="00B1388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0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3" w:type="pct"/>
            <w:gridSpan w:val="2"/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Урок изучения нового материала </w:t>
            </w:r>
          </w:p>
        </w:tc>
        <w:tc>
          <w:tcPr>
            <w:tcW w:w="761" w:type="pct"/>
            <w:gridSpan w:val="4"/>
          </w:tcPr>
          <w:p w:rsidR="00714193" w:rsidRPr="00714193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714193">
              <w:rPr>
                <w:sz w:val="20"/>
                <w:szCs w:val="20"/>
              </w:rPr>
              <w:t>Индивидуальный контроль (контроль учителем): устный опрос</w:t>
            </w:r>
            <w:r>
              <w:rPr>
                <w:sz w:val="20"/>
                <w:szCs w:val="20"/>
              </w:rPr>
              <w:t xml:space="preserve">, </w:t>
            </w:r>
            <w:r w:rsidRPr="00714193">
              <w:rPr>
                <w:sz w:val="20"/>
                <w:szCs w:val="20"/>
              </w:rPr>
              <w:t>устный опрос (в парах, в группах).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1" w:type="pct"/>
            <w:gridSpan w:val="3"/>
          </w:tcPr>
          <w:p w:rsidR="00AB202D" w:rsidRPr="00B13885" w:rsidRDefault="000C4C9A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Представить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 свое мнение по поводу значения светской эт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ики в жизни людей и общества;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соотносить нравственные формы поведения с нормами пове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дения культур разных народов;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строить толерантные отношения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применят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полученные знания в социуме.  </w:t>
            </w:r>
          </w:p>
        </w:tc>
        <w:tc>
          <w:tcPr>
            <w:tcW w:w="918" w:type="pct"/>
          </w:tcPr>
          <w:p w:rsidR="00AB202D" w:rsidRPr="00B13885" w:rsidRDefault="007E4709" w:rsidP="007E470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0C4C9A">
              <w:rPr>
                <w:rFonts w:ascii="Times New Roman" w:hAnsi="Times New Roman"/>
                <w:sz w:val="20"/>
                <w:szCs w:val="20"/>
              </w:rPr>
              <w:t>азвитие навыков сотрудничества со взрослыми и сверстниками в различных социальных ситуациях, умений не создавать конфликтов и находит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выходы из спорных ситуаций. </w:t>
            </w:r>
          </w:p>
        </w:tc>
      </w:tr>
      <w:tr w:rsidR="00AB202D" w:rsidRPr="00B13885" w:rsidTr="00706DC0">
        <w:trPr>
          <w:trHeight w:val="970"/>
        </w:trPr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30.11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" w:type="pct"/>
            <w:gridSpan w:val="5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  <w:szCs w:val="20"/>
              </w:rPr>
              <w:t>Природа – волшебные двери к добру и доверию.</w:t>
            </w:r>
          </w:p>
        </w:tc>
        <w:tc>
          <w:tcPr>
            <w:tcW w:w="156" w:type="pct"/>
            <w:gridSpan w:val="2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9E2B7E" w:rsidRPr="00B13885" w:rsidRDefault="009E2B7E" w:rsidP="009E2B7E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Комбинированный урок 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1" w:type="pct"/>
            <w:gridSpan w:val="4"/>
          </w:tcPr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9E2B7E">
              <w:rPr>
                <w:sz w:val="20"/>
                <w:szCs w:val="20"/>
              </w:rPr>
              <w:t>омашняя работа (поисковая, творческая), самостоятельная работа.</w:t>
            </w:r>
          </w:p>
          <w:p w:rsidR="00AB202D" w:rsidRPr="00B13885" w:rsidRDefault="00714193" w:rsidP="00714193">
            <w:pPr>
              <w:rPr>
                <w:rFonts w:ascii="Times New Roman" w:hAnsi="Times New Roman"/>
                <w:sz w:val="20"/>
                <w:szCs w:val="20"/>
              </w:rPr>
            </w:pPr>
            <w:r w:rsidRPr="009E2B7E">
              <w:rPr>
                <w:rFonts w:ascii="Times New Roman" w:hAnsi="Times New Roman"/>
                <w:sz w:val="20"/>
                <w:szCs w:val="20"/>
              </w:rPr>
              <w:t xml:space="preserve">Взаимоконтроль: проверка работы по </w:t>
            </w:r>
            <w:r w:rsidRPr="009E2B7E">
              <w:rPr>
                <w:rFonts w:ascii="Times New Roman" w:hAnsi="Times New Roman"/>
                <w:sz w:val="20"/>
                <w:szCs w:val="20"/>
              </w:rPr>
              <w:lastRenderedPageBreak/>
              <w:t>эталону (образцу)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01" w:type="pct"/>
            <w:gridSpan w:val="3"/>
          </w:tcPr>
          <w:p w:rsidR="00AB202D" w:rsidRPr="00B13885" w:rsidRDefault="00BF4EC4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знает осн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овные понятия светской этики;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узнает зна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чение этики в жизни человека;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узнает образцы нравственности в культурах разных народов; узнает духовные ценности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lastRenderedPageBreak/>
              <w:t>и нравственные идеалы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жизни человека и общества.</w:t>
            </w:r>
          </w:p>
        </w:tc>
        <w:tc>
          <w:tcPr>
            <w:tcW w:w="918" w:type="pct"/>
          </w:tcPr>
          <w:p w:rsidR="00AB202D" w:rsidRPr="00B13885" w:rsidRDefault="007E4709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</w:t>
            </w:r>
            <w:r w:rsidRPr="000C4C9A">
              <w:rPr>
                <w:rFonts w:ascii="Times New Roman" w:hAnsi="Times New Roman"/>
                <w:sz w:val="20"/>
                <w:szCs w:val="20"/>
              </w:rPr>
              <w:t xml:space="preserve">аличие мотивации к труду, работе на результат, бережному отношению к материальным и духовным </w:t>
            </w:r>
            <w:r w:rsidRPr="000C4C9A">
              <w:rPr>
                <w:rFonts w:ascii="Times New Roman" w:hAnsi="Times New Roman"/>
                <w:sz w:val="20"/>
                <w:szCs w:val="20"/>
              </w:rPr>
              <w:lastRenderedPageBreak/>
              <w:t>ценностям.</w:t>
            </w:r>
          </w:p>
        </w:tc>
      </w:tr>
      <w:tr w:rsidR="00AB202D" w:rsidRPr="00B13885" w:rsidTr="00706DC0">
        <w:trPr>
          <w:trHeight w:val="707"/>
        </w:trPr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7.12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" w:type="pct"/>
            <w:gridSpan w:val="5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  <w:szCs w:val="20"/>
              </w:rPr>
              <w:t>Чувство Родины.</w:t>
            </w:r>
            <w:r w:rsidRPr="00B13885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56" w:type="pct"/>
            <w:gridSpan w:val="2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9E2B7E" w:rsidRPr="00B13885" w:rsidRDefault="009E2B7E" w:rsidP="009E2B7E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Комбинированный урок 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1" w:type="pct"/>
            <w:gridSpan w:val="4"/>
          </w:tcPr>
          <w:p w:rsidR="00714193" w:rsidRPr="00714193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714193">
              <w:rPr>
                <w:sz w:val="20"/>
                <w:szCs w:val="20"/>
              </w:rPr>
              <w:t>Индивидуальный контроль (контроль учителем): устный опрос</w:t>
            </w:r>
            <w:r>
              <w:rPr>
                <w:sz w:val="20"/>
                <w:szCs w:val="20"/>
              </w:rPr>
              <w:t xml:space="preserve">, </w:t>
            </w:r>
            <w:r w:rsidRPr="00714193">
              <w:rPr>
                <w:sz w:val="20"/>
                <w:szCs w:val="20"/>
              </w:rPr>
              <w:t>устный опрос (в парах, в группах).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1" w:type="pct"/>
            <w:gridSpan w:val="3"/>
          </w:tcPr>
          <w:p w:rsidR="00AB202D" w:rsidRPr="00B13885" w:rsidRDefault="00BF4EC4" w:rsidP="00B138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знает осн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овные понятия светской этики;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узнает зна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чение этики в жизни человека;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узнает образцы нравственности в культурах разных народов; узнает духовные ценности и нравственные идеалы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жизни человека и общества.</w:t>
            </w:r>
          </w:p>
        </w:tc>
        <w:tc>
          <w:tcPr>
            <w:tcW w:w="918" w:type="pct"/>
          </w:tcPr>
          <w:p w:rsidR="00AB202D" w:rsidRPr="00B13885" w:rsidRDefault="007E4709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4709">
              <w:rPr>
                <w:rFonts w:ascii="Times New Roman" w:hAnsi="Times New Roman"/>
                <w:sz w:val="20"/>
                <w:szCs w:val="20"/>
              </w:rPr>
              <w:t>Формирование основ российской гражданской идентичности, чувства гордости за свою Родину; формирование образа мира как единого и целостного при разнообразии культур, национальностей, религий, воспитание доверия и уважения к истории и культуре всех народов.</w:t>
            </w:r>
          </w:p>
        </w:tc>
      </w:tr>
      <w:tr w:rsidR="00AB202D" w:rsidRPr="00B13885" w:rsidTr="00706DC0">
        <w:trPr>
          <w:trHeight w:val="393"/>
        </w:trPr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7A365D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" w:type="pct"/>
            <w:gridSpan w:val="5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  <w:szCs w:val="20"/>
              </w:rPr>
              <w:t>Жизнь протекает среди людей.</w:t>
            </w:r>
            <w:r w:rsidRPr="00B1388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" w:type="pct"/>
            <w:gridSpan w:val="2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3" w:type="pct"/>
            <w:gridSpan w:val="2"/>
          </w:tcPr>
          <w:p w:rsidR="009E2B7E" w:rsidRPr="00B13885" w:rsidRDefault="009E2B7E" w:rsidP="009E2B7E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Комбинированный урок 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1" w:type="pct"/>
            <w:gridSpan w:val="4"/>
          </w:tcPr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9E2B7E">
              <w:rPr>
                <w:sz w:val="20"/>
                <w:szCs w:val="20"/>
              </w:rPr>
              <w:t>омашняя работа (поисковая, творческая), самостоятельная работа.</w:t>
            </w:r>
          </w:p>
          <w:p w:rsidR="00AB202D" w:rsidRPr="00B13885" w:rsidRDefault="00714193" w:rsidP="00714193">
            <w:pPr>
              <w:rPr>
                <w:rFonts w:ascii="Times New Roman" w:hAnsi="Times New Roman"/>
                <w:sz w:val="20"/>
                <w:szCs w:val="20"/>
              </w:rPr>
            </w:pPr>
            <w:r w:rsidRPr="009E2B7E">
              <w:rPr>
                <w:rFonts w:ascii="Times New Roman" w:hAnsi="Times New Roman"/>
                <w:sz w:val="20"/>
                <w:szCs w:val="20"/>
              </w:rPr>
              <w:t>Взаимоконтроль: проверка работы по эталону (образцу)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01" w:type="pct"/>
            <w:gridSpan w:val="3"/>
          </w:tcPr>
          <w:p w:rsidR="00AB202D" w:rsidRPr="00B13885" w:rsidRDefault="00BF4EC4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существлять поиск необходимой информации для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ыполнения творческих заданий;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участвовать в диспутах: слушать собеседника и излагать свои мнения, готовить сообщения по выбранным темам.</w:t>
            </w:r>
          </w:p>
        </w:tc>
        <w:tc>
          <w:tcPr>
            <w:tcW w:w="918" w:type="pct"/>
          </w:tcPr>
          <w:p w:rsidR="00AB202D" w:rsidRPr="00B13885" w:rsidRDefault="007E4709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0C4C9A">
              <w:rPr>
                <w:rFonts w:ascii="Times New Roman" w:hAnsi="Times New Roman"/>
                <w:sz w:val="20"/>
                <w:szCs w:val="20"/>
              </w:rPr>
              <w:t>азвитие навыков сотрудничества со взрослыми и сверстниками в различных социальных ситуациях, умений не создавать конфликтов и находит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выходы из спорных ситуаций. </w:t>
            </w:r>
            <w:r w:rsidRPr="007E4709">
              <w:rPr>
                <w:rFonts w:ascii="Times New Roman" w:hAnsi="Times New Roman"/>
                <w:sz w:val="20"/>
                <w:szCs w:val="20"/>
              </w:rPr>
              <w:t>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задач.</w:t>
            </w:r>
          </w:p>
        </w:tc>
      </w:tr>
      <w:tr w:rsidR="00AB202D" w:rsidRPr="00B13885" w:rsidTr="00AB202D">
        <w:trPr>
          <w:trHeight w:val="284"/>
        </w:trPr>
        <w:tc>
          <w:tcPr>
            <w:tcW w:w="5000" w:type="pct"/>
            <w:gridSpan w:val="20"/>
            <w:vAlign w:val="center"/>
          </w:tcPr>
          <w:p w:rsidR="00AB202D" w:rsidRPr="00B13885" w:rsidRDefault="00AB202D" w:rsidP="00B1388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Этика отношений в коллективе (4 часа</w:t>
            </w:r>
            <w:r w:rsidRPr="00B1388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706DC0" w:rsidRPr="00B13885" w:rsidTr="00706DC0"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7A365D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" w:type="pct"/>
            <w:gridSpan w:val="5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Чтобы быть коллективом.</w:t>
            </w:r>
            <w:r w:rsidRPr="00B1388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" w:type="pct"/>
            <w:gridSpan w:val="2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AB202D" w:rsidRPr="00B13885" w:rsidRDefault="009E2B7E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 изучения нового материала </w:t>
            </w:r>
          </w:p>
        </w:tc>
        <w:tc>
          <w:tcPr>
            <w:tcW w:w="733" w:type="pct"/>
            <w:gridSpan w:val="3"/>
            <w:tcBorders>
              <w:top w:val="single" w:sz="4" w:space="0" w:color="auto"/>
            </w:tcBorders>
          </w:tcPr>
          <w:p w:rsidR="00714193" w:rsidRPr="00714193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714193">
              <w:rPr>
                <w:sz w:val="20"/>
                <w:szCs w:val="20"/>
              </w:rPr>
              <w:t xml:space="preserve">Индивидуальный контроль (контроль учителем): устный </w:t>
            </w:r>
            <w:r w:rsidRPr="00714193">
              <w:rPr>
                <w:sz w:val="20"/>
                <w:szCs w:val="20"/>
              </w:rPr>
              <w:lastRenderedPageBreak/>
              <w:t>опрос</w:t>
            </w:r>
            <w:r>
              <w:rPr>
                <w:sz w:val="20"/>
                <w:szCs w:val="20"/>
              </w:rPr>
              <w:t xml:space="preserve">, </w:t>
            </w:r>
            <w:r w:rsidRPr="00714193">
              <w:rPr>
                <w:sz w:val="20"/>
                <w:szCs w:val="20"/>
              </w:rPr>
              <w:t>устный опрос (в парах, в группах).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pct"/>
            <w:gridSpan w:val="4"/>
            <w:tcBorders>
              <w:top w:val="single" w:sz="4" w:space="0" w:color="auto"/>
            </w:tcBorders>
          </w:tcPr>
          <w:p w:rsidR="00AB202D" w:rsidRPr="00B13885" w:rsidRDefault="000C4C9A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Представить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 свое мнение по поводу значения светской эт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ики в жизни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людей и общества;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соотносить нравственные формы поведения с нормами пове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дения культур разных народов;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строить толерантные отношения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применят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полученные знания в социуме.  </w:t>
            </w:r>
          </w:p>
        </w:tc>
        <w:tc>
          <w:tcPr>
            <w:tcW w:w="918" w:type="pct"/>
            <w:tcBorders>
              <w:top w:val="single" w:sz="4" w:space="0" w:color="auto"/>
            </w:tcBorders>
          </w:tcPr>
          <w:p w:rsidR="00AB202D" w:rsidRPr="00B13885" w:rsidRDefault="007E4709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</w:t>
            </w:r>
            <w:r w:rsidRPr="000C4C9A">
              <w:rPr>
                <w:rFonts w:ascii="Times New Roman" w:hAnsi="Times New Roman"/>
                <w:sz w:val="20"/>
                <w:szCs w:val="20"/>
              </w:rPr>
              <w:t xml:space="preserve">азвитие навыков сотрудничества со взрослыми </w:t>
            </w:r>
            <w:r w:rsidRPr="000C4C9A">
              <w:rPr>
                <w:rFonts w:ascii="Times New Roman" w:hAnsi="Times New Roman"/>
                <w:sz w:val="20"/>
                <w:szCs w:val="20"/>
              </w:rPr>
              <w:lastRenderedPageBreak/>
              <w:t>и сверстниками в различных социальных ситуациях, умений не создавать конфликтов и находит</w:t>
            </w:r>
            <w:r>
              <w:rPr>
                <w:rFonts w:ascii="Times New Roman" w:hAnsi="Times New Roman"/>
                <w:sz w:val="20"/>
                <w:szCs w:val="20"/>
              </w:rPr>
              <w:t>ь выходы из спорных ситуаций.</w:t>
            </w:r>
          </w:p>
        </w:tc>
      </w:tr>
      <w:tr w:rsidR="00AB202D" w:rsidRPr="00B13885" w:rsidTr="000C4C9A">
        <w:trPr>
          <w:trHeight w:val="415"/>
        </w:trPr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28.12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9" w:type="pct"/>
            <w:gridSpan w:val="6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Коллектив начинается с меня.</w:t>
            </w:r>
            <w:r w:rsidRPr="00B1388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0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3" w:type="pct"/>
            <w:gridSpan w:val="2"/>
          </w:tcPr>
          <w:p w:rsidR="009E2B7E" w:rsidRPr="00B13885" w:rsidRDefault="009E2B7E" w:rsidP="009E2B7E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Комбинированный урок 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" w:type="pct"/>
            <w:gridSpan w:val="3"/>
            <w:tcBorders>
              <w:top w:val="single" w:sz="4" w:space="0" w:color="auto"/>
            </w:tcBorders>
          </w:tcPr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9E2B7E">
              <w:rPr>
                <w:sz w:val="20"/>
                <w:szCs w:val="20"/>
              </w:rPr>
              <w:t>Самоконтроль.</w:t>
            </w:r>
          </w:p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9E2B7E">
              <w:rPr>
                <w:sz w:val="20"/>
                <w:szCs w:val="20"/>
              </w:rPr>
              <w:t>Фронтальный контроль.</w:t>
            </w:r>
          </w:p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9E2B7E">
              <w:rPr>
                <w:sz w:val="20"/>
                <w:szCs w:val="20"/>
              </w:rPr>
              <w:t>Тестирование, викторины.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pct"/>
            <w:gridSpan w:val="4"/>
            <w:tcBorders>
              <w:top w:val="single" w:sz="4" w:space="0" w:color="auto"/>
            </w:tcBorders>
          </w:tcPr>
          <w:p w:rsidR="00AB202D" w:rsidRPr="00B13885" w:rsidRDefault="000C4C9A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Представить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 свое мнение по поводу значения светской эт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ики в жизни людей и общества;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соотносить нравственные формы поведения с нормами пове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дения культур разных народов;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строить толерантные отношения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применят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полученные знания в социуме.  </w:t>
            </w:r>
          </w:p>
        </w:tc>
        <w:tc>
          <w:tcPr>
            <w:tcW w:w="918" w:type="pct"/>
            <w:tcBorders>
              <w:top w:val="single" w:sz="4" w:space="0" w:color="auto"/>
            </w:tcBorders>
          </w:tcPr>
          <w:p w:rsidR="00AB202D" w:rsidRPr="00B13885" w:rsidRDefault="007E4709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0C4C9A">
              <w:rPr>
                <w:rFonts w:ascii="Times New Roman" w:hAnsi="Times New Roman"/>
                <w:sz w:val="20"/>
                <w:szCs w:val="20"/>
              </w:rPr>
              <w:t xml:space="preserve">оспитание доброжелательности и эмоционально-нравственной отзывчивости, понимания и сопереживания чувствам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других людей; </w:t>
            </w:r>
            <w:r w:rsidRPr="000C4C9A">
              <w:rPr>
                <w:rFonts w:ascii="Times New Roman" w:hAnsi="Times New Roman"/>
                <w:sz w:val="20"/>
                <w:szCs w:val="20"/>
              </w:rPr>
              <w:t>развитие начальных форм регуляции с</w:t>
            </w:r>
            <w:r>
              <w:rPr>
                <w:rFonts w:ascii="Times New Roman" w:hAnsi="Times New Roman"/>
                <w:sz w:val="20"/>
                <w:szCs w:val="20"/>
              </w:rPr>
              <w:t>воих эмоциональных состояний.</w:t>
            </w:r>
          </w:p>
        </w:tc>
      </w:tr>
      <w:tr w:rsidR="00AB202D" w:rsidRPr="00B13885" w:rsidTr="00706DC0"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11.01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9" w:type="pct"/>
            <w:gridSpan w:val="6"/>
            <w:tcBorders>
              <w:right w:val="single" w:sz="4" w:space="0" w:color="auto"/>
            </w:tcBorders>
          </w:tcPr>
          <w:p w:rsidR="00E11893" w:rsidRPr="00E11893" w:rsidRDefault="00E11893" w:rsidP="00B13885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3 четверть</w:t>
            </w:r>
            <w:bookmarkStart w:id="0" w:name="_GoBack"/>
            <w:bookmarkEnd w:id="0"/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Мой класс – мои друзья.</w:t>
            </w:r>
            <w:r w:rsidRPr="00B1388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0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3" w:type="pct"/>
            <w:gridSpan w:val="2"/>
          </w:tcPr>
          <w:p w:rsidR="009E2B7E" w:rsidRPr="00B13885" w:rsidRDefault="009E2B7E" w:rsidP="009E2B7E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Комбинированный урок 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" w:type="pct"/>
            <w:gridSpan w:val="3"/>
            <w:tcBorders>
              <w:top w:val="single" w:sz="4" w:space="0" w:color="auto"/>
            </w:tcBorders>
          </w:tcPr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9E2B7E">
              <w:rPr>
                <w:sz w:val="20"/>
                <w:szCs w:val="20"/>
              </w:rPr>
              <w:t>омашняя работа (поисковая, творческая), самостоятельная работа.</w:t>
            </w:r>
          </w:p>
          <w:p w:rsidR="00AB202D" w:rsidRPr="00B13885" w:rsidRDefault="00714193" w:rsidP="00714193">
            <w:pPr>
              <w:rPr>
                <w:rFonts w:ascii="Times New Roman" w:hAnsi="Times New Roman"/>
                <w:sz w:val="20"/>
                <w:szCs w:val="20"/>
              </w:rPr>
            </w:pPr>
            <w:r w:rsidRPr="009E2B7E">
              <w:rPr>
                <w:rFonts w:ascii="Times New Roman" w:hAnsi="Times New Roman"/>
                <w:sz w:val="20"/>
                <w:szCs w:val="20"/>
              </w:rPr>
              <w:t>Взаимоконтроль: проверка работы по эталону (образцу)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29" w:type="pct"/>
            <w:gridSpan w:val="4"/>
            <w:tcBorders>
              <w:top w:val="single" w:sz="4" w:space="0" w:color="auto"/>
            </w:tcBorders>
          </w:tcPr>
          <w:p w:rsidR="00AB202D" w:rsidRPr="00B13885" w:rsidRDefault="00BF4EC4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знает осн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овные понятия светской этики;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узнает зна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чение этики в жизни человека;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узнает образцы нравственности в культурах разных народов; узнает духовные ценности и нравственные идеалы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жизни человека и общества.</w:t>
            </w:r>
          </w:p>
        </w:tc>
        <w:tc>
          <w:tcPr>
            <w:tcW w:w="918" w:type="pct"/>
            <w:tcBorders>
              <w:top w:val="single" w:sz="4" w:space="0" w:color="auto"/>
            </w:tcBorders>
          </w:tcPr>
          <w:p w:rsidR="00AB202D" w:rsidRPr="00B13885" w:rsidRDefault="007E4709" w:rsidP="00B138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0C4C9A">
              <w:rPr>
                <w:rFonts w:ascii="Times New Roman" w:hAnsi="Times New Roman"/>
                <w:sz w:val="20"/>
                <w:szCs w:val="20"/>
              </w:rPr>
              <w:t xml:space="preserve">оспитание доброжелательности и эмоционально-нравственной отзывчивости, понимания и сопереживания чувствам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других людей; </w:t>
            </w:r>
            <w:r w:rsidRPr="000C4C9A">
              <w:rPr>
                <w:rFonts w:ascii="Times New Roman" w:hAnsi="Times New Roman"/>
                <w:sz w:val="20"/>
                <w:szCs w:val="20"/>
              </w:rPr>
              <w:t>развитие начальных форм регуляции с</w:t>
            </w:r>
            <w:r>
              <w:rPr>
                <w:rFonts w:ascii="Times New Roman" w:hAnsi="Times New Roman"/>
                <w:sz w:val="20"/>
                <w:szCs w:val="20"/>
              </w:rPr>
              <w:t>воих эмоциональных состояний.</w:t>
            </w:r>
          </w:p>
        </w:tc>
      </w:tr>
      <w:tr w:rsidR="00AB202D" w:rsidRPr="00B13885" w:rsidTr="00706DC0">
        <w:trPr>
          <w:trHeight w:val="416"/>
        </w:trPr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18.01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9" w:type="pct"/>
            <w:gridSpan w:val="6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Ежели душевны вы и к этике не глухи.</w:t>
            </w:r>
          </w:p>
        </w:tc>
        <w:tc>
          <w:tcPr>
            <w:tcW w:w="150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3" w:type="pct"/>
            <w:gridSpan w:val="2"/>
          </w:tcPr>
          <w:p w:rsidR="009E2B7E" w:rsidRPr="00B13885" w:rsidRDefault="009E2B7E" w:rsidP="009E2B7E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Комбинированный урок 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" w:type="pct"/>
            <w:gridSpan w:val="3"/>
            <w:tcBorders>
              <w:top w:val="single" w:sz="4" w:space="0" w:color="auto"/>
            </w:tcBorders>
          </w:tcPr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9E2B7E">
              <w:rPr>
                <w:sz w:val="20"/>
                <w:szCs w:val="20"/>
              </w:rPr>
              <w:t>Самоконтроль.</w:t>
            </w:r>
          </w:p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9E2B7E">
              <w:rPr>
                <w:sz w:val="20"/>
                <w:szCs w:val="20"/>
              </w:rPr>
              <w:t>Фронтальный контроль.</w:t>
            </w:r>
          </w:p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9E2B7E">
              <w:rPr>
                <w:sz w:val="20"/>
                <w:szCs w:val="20"/>
              </w:rPr>
              <w:t>Тестирование, викторины.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pct"/>
            <w:gridSpan w:val="4"/>
            <w:tcBorders>
              <w:top w:val="single" w:sz="4" w:space="0" w:color="auto"/>
            </w:tcBorders>
          </w:tcPr>
          <w:p w:rsidR="00AB202D" w:rsidRPr="00B13885" w:rsidRDefault="00BF4EC4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существлять поиск необходимой информации для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ыполнения творческих заданий;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участвовать в диспутах: слушать собеседника и излагать свои мнения, готовить сообщения по выбранным темам.</w:t>
            </w:r>
          </w:p>
        </w:tc>
        <w:tc>
          <w:tcPr>
            <w:tcW w:w="918" w:type="pct"/>
            <w:tcBorders>
              <w:top w:val="single" w:sz="4" w:space="0" w:color="auto"/>
            </w:tcBorders>
          </w:tcPr>
          <w:p w:rsidR="00AB202D" w:rsidRPr="00B13885" w:rsidRDefault="007E4709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4709">
              <w:rPr>
                <w:rFonts w:ascii="Times New Roman" w:hAnsi="Times New Roman"/>
                <w:sz w:val="20"/>
                <w:szCs w:val="20"/>
              </w:rPr>
              <w:t>Понимание значения нравственности, морально ответственного поведения в жизни человека и общества.</w:t>
            </w:r>
          </w:p>
        </w:tc>
      </w:tr>
      <w:tr w:rsidR="00AB202D" w:rsidRPr="00B13885" w:rsidTr="00AB202D">
        <w:trPr>
          <w:trHeight w:val="303"/>
        </w:trPr>
        <w:tc>
          <w:tcPr>
            <w:tcW w:w="5000" w:type="pct"/>
            <w:gridSpan w:val="20"/>
            <w:vAlign w:val="center"/>
          </w:tcPr>
          <w:p w:rsidR="00AB202D" w:rsidRPr="00B13885" w:rsidRDefault="00AB202D" w:rsidP="00B1388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Простые нравственные истины (4 часа</w:t>
            </w:r>
            <w:r w:rsidRPr="00B1388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706DC0" w:rsidRPr="00B13885" w:rsidTr="00706DC0"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25.01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" w:type="pct"/>
            <w:gridSpan w:val="5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shd w:val="clear" w:color="auto" w:fill="FFFFFF"/>
              <w:ind w:left="5" w:right="-20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Жизнь священна.</w:t>
            </w:r>
          </w:p>
        </w:tc>
        <w:tc>
          <w:tcPr>
            <w:tcW w:w="156" w:type="pct"/>
            <w:gridSpan w:val="2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3" w:type="pct"/>
            <w:gridSpan w:val="2"/>
          </w:tcPr>
          <w:p w:rsidR="009E2B7E" w:rsidRPr="00B13885" w:rsidRDefault="009E2B7E" w:rsidP="009E2B7E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Комбинированный урок 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" w:type="pct"/>
            <w:gridSpan w:val="3"/>
          </w:tcPr>
          <w:p w:rsidR="00714193" w:rsidRPr="00714193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714193">
              <w:rPr>
                <w:sz w:val="20"/>
                <w:szCs w:val="20"/>
              </w:rPr>
              <w:t>Индивидуальный контроль (контроль учителем): устный опрос</w:t>
            </w:r>
            <w:r>
              <w:rPr>
                <w:sz w:val="20"/>
                <w:szCs w:val="20"/>
              </w:rPr>
              <w:t xml:space="preserve">, </w:t>
            </w:r>
            <w:r w:rsidRPr="00714193">
              <w:rPr>
                <w:sz w:val="20"/>
                <w:szCs w:val="20"/>
              </w:rPr>
              <w:t>устный опрос (в парах, в группах).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pct"/>
            <w:gridSpan w:val="4"/>
          </w:tcPr>
          <w:p w:rsidR="00AB202D" w:rsidRPr="00B13885" w:rsidRDefault="000C4C9A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Представить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 свое мнение по поводу значения светской эт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ики в жизни людей и общества;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соотносить нравственные формы поведения с нормами пове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дения культур разных народов;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строить толерантные отношения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применят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полученные знания в социуме.  </w:t>
            </w:r>
          </w:p>
        </w:tc>
        <w:tc>
          <w:tcPr>
            <w:tcW w:w="918" w:type="pct"/>
          </w:tcPr>
          <w:p w:rsidR="00AB202D" w:rsidRPr="00B13885" w:rsidRDefault="00244C69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Смысловое чтение как осмысление цели чтения, извлечение необходимой информации из прослушанных текстов, построение логической цепочки рассуждений</w:t>
            </w:r>
            <w:r>
              <w:rPr>
                <w:rFonts w:ascii="Times New Roman" w:hAnsi="Times New Roman"/>
                <w:sz w:val="20"/>
                <w:szCs w:val="20"/>
              </w:rPr>
              <w:t>, анализ истинности утверждений.</w:t>
            </w:r>
          </w:p>
        </w:tc>
      </w:tr>
      <w:tr w:rsidR="00706DC0" w:rsidRPr="00B13885" w:rsidTr="00706DC0"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1.02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" w:type="pct"/>
            <w:gridSpan w:val="5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shd w:val="clear" w:color="auto" w:fill="FFFFFF"/>
              <w:ind w:left="5" w:right="-20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Человек рождён для добра.</w:t>
            </w:r>
          </w:p>
        </w:tc>
        <w:tc>
          <w:tcPr>
            <w:tcW w:w="156" w:type="pct"/>
            <w:gridSpan w:val="2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3" w:type="pct"/>
            <w:gridSpan w:val="2"/>
          </w:tcPr>
          <w:p w:rsidR="009E2B7E" w:rsidRPr="00B13885" w:rsidRDefault="009E2B7E" w:rsidP="009E2B7E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Комбинированный урок 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" w:type="pct"/>
            <w:gridSpan w:val="3"/>
          </w:tcPr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9E2B7E">
              <w:rPr>
                <w:sz w:val="20"/>
                <w:szCs w:val="20"/>
              </w:rPr>
              <w:t>омашняя работа (поисковая, творческая), самостоятельная работа.</w:t>
            </w:r>
          </w:p>
          <w:p w:rsidR="00AB202D" w:rsidRPr="00B13885" w:rsidRDefault="00714193" w:rsidP="00714193">
            <w:pPr>
              <w:rPr>
                <w:rFonts w:ascii="Times New Roman" w:hAnsi="Times New Roman"/>
                <w:sz w:val="20"/>
                <w:szCs w:val="20"/>
              </w:rPr>
            </w:pPr>
            <w:r w:rsidRPr="009E2B7E">
              <w:rPr>
                <w:rFonts w:ascii="Times New Roman" w:hAnsi="Times New Roman"/>
                <w:sz w:val="20"/>
                <w:szCs w:val="20"/>
              </w:rPr>
              <w:t>Взаимоконтроль: проверка работы по эталону (образцу)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29" w:type="pct"/>
            <w:gridSpan w:val="4"/>
          </w:tcPr>
          <w:p w:rsidR="00AB202D" w:rsidRPr="00B13885" w:rsidRDefault="000C4C9A" w:rsidP="00B13885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Представить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 свое мнение по поводу значения светской эт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ики в жизни людей и общества;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соотносить нравственные формы поведения с нормами пове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дения культур разных народов;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строить толерантные отношения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применят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полученные знания в социуме.  </w:t>
            </w:r>
          </w:p>
        </w:tc>
        <w:tc>
          <w:tcPr>
            <w:tcW w:w="918" w:type="pct"/>
          </w:tcPr>
          <w:p w:rsidR="00AB202D" w:rsidRPr="00B13885" w:rsidRDefault="007E4709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0C4C9A">
              <w:rPr>
                <w:rFonts w:ascii="Times New Roman" w:hAnsi="Times New Roman"/>
                <w:sz w:val="20"/>
                <w:szCs w:val="20"/>
              </w:rPr>
              <w:t xml:space="preserve">оспитание доброжелательности и эмоционально-нравственной отзывчивости, понимания и сопереживания чувствам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других людей; </w:t>
            </w:r>
            <w:r w:rsidRPr="000C4C9A">
              <w:rPr>
                <w:rFonts w:ascii="Times New Roman" w:hAnsi="Times New Roman"/>
                <w:sz w:val="20"/>
                <w:szCs w:val="20"/>
              </w:rPr>
              <w:t>развитие начальных форм регуляции с</w:t>
            </w:r>
            <w:r>
              <w:rPr>
                <w:rFonts w:ascii="Times New Roman" w:hAnsi="Times New Roman"/>
                <w:sz w:val="20"/>
                <w:szCs w:val="20"/>
              </w:rPr>
              <w:t>воих эмоциональных состояний.</w:t>
            </w:r>
          </w:p>
        </w:tc>
      </w:tr>
      <w:tr w:rsidR="00706DC0" w:rsidRPr="00B13885" w:rsidTr="00706DC0"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8.02</w:t>
            </w:r>
          </w:p>
        </w:tc>
        <w:tc>
          <w:tcPr>
            <w:tcW w:w="279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" w:type="pct"/>
            <w:gridSpan w:val="5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  <w:szCs w:val="20"/>
              </w:rPr>
              <w:t>Милосердие – закон жизни.</w:t>
            </w:r>
          </w:p>
        </w:tc>
        <w:tc>
          <w:tcPr>
            <w:tcW w:w="156" w:type="pct"/>
            <w:gridSpan w:val="2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3" w:type="pct"/>
            <w:gridSpan w:val="2"/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Урок изучения нового материала </w:t>
            </w:r>
          </w:p>
        </w:tc>
        <w:tc>
          <w:tcPr>
            <w:tcW w:w="733" w:type="pct"/>
            <w:gridSpan w:val="3"/>
          </w:tcPr>
          <w:p w:rsidR="00714193" w:rsidRPr="00714193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714193">
              <w:rPr>
                <w:sz w:val="20"/>
                <w:szCs w:val="20"/>
              </w:rPr>
              <w:t>Индивидуальный контроль (контроль учителем): устный опрос</w:t>
            </w:r>
            <w:r>
              <w:rPr>
                <w:sz w:val="20"/>
                <w:szCs w:val="20"/>
              </w:rPr>
              <w:t xml:space="preserve">, </w:t>
            </w:r>
            <w:r w:rsidRPr="00714193">
              <w:rPr>
                <w:sz w:val="20"/>
                <w:szCs w:val="20"/>
              </w:rPr>
              <w:t>устный опрос (в парах, в группах).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pct"/>
            <w:gridSpan w:val="4"/>
          </w:tcPr>
          <w:p w:rsidR="00AB202D" w:rsidRPr="00B13885" w:rsidRDefault="00BF4EC4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знает осн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овные понятия светской этики;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узнает зна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чение этики в жизни человека;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узнает образцы нравственности в культурах разных народов; узнает духовные ценности и нравственные идеалы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жизни человека и общества.</w:t>
            </w:r>
          </w:p>
        </w:tc>
        <w:tc>
          <w:tcPr>
            <w:tcW w:w="918" w:type="pct"/>
          </w:tcPr>
          <w:p w:rsidR="00AB202D" w:rsidRPr="00B13885" w:rsidRDefault="00244C69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Смысловое чтение как осмысление цели чтения, извлечение необходимой информации из прослушанных текстов, построение логической цепочки рассуждений</w:t>
            </w:r>
            <w:r>
              <w:rPr>
                <w:rFonts w:ascii="Times New Roman" w:hAnsi="Times New Roman"/>
                <w:sz w:val="20"/>
                <w:szCs w:val="20"/>
              </w:rPr>
              <w:t>, анализ истинности утверждений.</w:t>
            </w:r>
          </w:p>
        </w:tc>
      </w:tr>
      <w:tr w:rsidR="00706DC0" w:rsidRPr="00B13885" w:rsidTr="00706DC0">
        <w:trPr>
          <w:trHeight w:val="707"/>
        </w:trPr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76" w:type="pct"/>
            <w:tcBorders>
              <w:top w:val="single" w:sz="4" w:space="0" w:color="auto"/>
              <w:right w:val="single" w:sz="4" w:space="0" w:color="auto"/>
            </w:tcBorders>
          </w:tcPr>
          <w:p w:rsidR="00AB202D" w:rsidRPr="003322B4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15.02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" w:type="pct"/>
            <w:gridSpan w:val="5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Жить во благо себе и другим.</w:t>
            </w:r>
          </w:p>
        </w:tc>
        <w:tc>
          <w:tcPr>
            <w:tcW w:w="156" w:type="pct"/>
            <w:gridSpan w:val="2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3" w:type="pct"/>
            <w:gridSpan w:val="2"/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Комбинированный урок </w:t>
            </w:r>
          </w:p>
        </w:tc>
        <w:tc>
          <w:tcPr>
            <w:tcW w:w="733" w:type="pct"/>
            <w:gridSpan w:val="3"/>
          </w:tcPr>
          <w:p w:rsidR="00714193" w:rsidRPr="00714193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714193">
              <w:rPr>
                <w:sz w:val="20"/>
                <w:szCs w:val="20"/>
              </w:rPr>
              <w:t>Индивидуальный контроль (контроль учителем): устный опрос</w:t>
            </w:r>
            <w:r>
              <w:rPr>
                <w:sz w:val="20"/>
                <w:szCs w:val="20"/>
              </w:rPr>
              <w:t xml:space="preserve">, </w:t>
            </w:r>
            <w:r w:rsidRPr="00714193">
              <w:rPr>
                <w:sz w:val="20"/>
                <w:szCs w:val="20"/>
              </w:rPr>
              <w:t>устный опрос (в парах, в группах).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pct"/>
            <w:gridSpan w:val="4"/>
          </w:tcPr>
          <w:p w:rsidR="00AB202D" w:rsidRPr="00B13885" w:rsidRDefault="000C4C9A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Представить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 свое мнение по поводу значения светской эт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ики в жизни людей и общества;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соотносить нравственные формы поведения с нормами пове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дения культур разных народов;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строить толерантные отношения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применят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полученные знания в социуме.  </w:t>
            </w:r>
          </w:p>
        </w:tc>
        <w:tc>
          <w:tcPr>
            <w:tcW w:w="918" w:type="pct"/>
          </w:tcPr>
          <w:p w:rsidR="00AB202D" w:rsidRPr="00B13885" w:rsidRDefault="007E4709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4709">
              <w:rPr>
                <w:rFonts w:ascii="Times New Roman" w:hAnsi="Times New Roman"/>
                <w:sz w:val="20"/>
                <w:szCs w:val="20"/>
              </w:rPr>
              <w:lastRenderedPageBreak/>
              <w:t>Понимание значения нравственности, морально ответственного поведения в жизни человека и общества.</w:t>
            </w:r>
          </w:p>
        </w:tc>
      </w:tr>
      <w:tr w:rsidR="00AB202D" w:rsidRPr="00B13885" w:rsidTr="00AB202D">
        <w:trPr>
          <w:trHeight w:val="284"/>
        </w:trPr>
        <w:tc>
          <w:tcPr>
            <w:tcW w:w="5000" w:type="pct"/>
            <w:gridSpan w:val="20"/>
            <w:vAlign w:val="center"/>
          </w:tcPr>
          <w:p w:rsidR="00AB202D" w:rsidRPr="00B13885" w:rsidRDefault="00AB202D" w:rsidP="00B1388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Душа обязана трудиться (4 часа</w:t>
            </w:r>
            <w:r w:rsidRPr="00B1388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AB202D" w:rsidRPr="00B13885" w:rsidTr="00706DC0"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22.02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pct"/>
            <w:gridSpan w:val="4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  <w:szCs w:val="20"/>
              </w:rPr>
              <w:t>Следовать нравственной установке.</w:t>
            </w:r>
            <w:r w:rsidRPr="00B13885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159" w:type="pct"/>
            <w:gridSpan w:val="3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3" w:type="pct"/>
            <w:gridSpan w:val="2"/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Урок изучения нового материала </w:t>
            </w:r>
          </w:p>
        </w:tc>
        <w:tc>
          <w:tcPr>
            <w:tcW w:w="719" w:type="pct"/>
            <w:gridSpan w:val="2"/>
          </w:tcPr>
          <w:p w:rsidR="00714193" w:rsidRPr="00714193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714193">
              <w:rPr>
                <w:sz w:val="20"/>
                <w:szCs w:val="20"/>
              </w:rPr>
              <w:t>Индивидуальный контроль (контроль учителем): устный опрос</w:t>
            </w:r>
            <w:r>
              <w:rPr>
                <w:sz w:val="20"/>
                <w:szCs w:val="20"/>
              </w:rPr>
              <w:t xml:space="preserve">, </w:t>
            </w:r>
            <w:r w:rsidRPr="00714193">
              <w:rPr>
                <w:sz w:val="20"/>
                <w:szCs w:val="20"/>
              </w:rPr>
              <w:t>устный опрос (в парах, в группах).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pct"/>
            <w:gridSpan w:val="5"/>
          </w:tcPr>
          <w:p w:rsidR="00AB202D" w:rsidRPr="00B13885" w:rsidRDefault="00BF4EC4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знает осн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овные понятия светской этики;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узнает зна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чение этики в жизни человека;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узнает образцы нравственности в культурах разных народов; узнает духовные ценности и нравственные идеалы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жизни человека и общества.</w:t>
            </w:r>
          </w:p>
        </w:tc>
        <w:tc>
          <w:tcPr>
            <w:tcW w:w="918" w:type="pct"/>
          </w:tcPr>
          <w:p w:rsidR="00AB202D" w:rsidRPr="00B13885" w:rsidRDefault="007E4709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4709">
              <w:rPr>
                <w:rFonts w:ascii="Times New Roman" w:hAnsi="Times New Roman"/>
                <w:sz w:val="20"/>
                <w:szCs w:val="20"/>
              </w:rPr>
              <w:t>Понимание значения нравственности, морально ответственного поведения в жизни человека и общества.</w:t>
            </w:r>
          </w:p>
        </w:tc>
      </w:tr>
      <w:tr w:rsidR="00AB202D" w:rsidRPr="00B13885" w:rsidTr="00706DC0"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29.02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pct"/>
            <w:gridSpan w:val="4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  <w:szCs w:val="20"/>
              </w:rPr>
              <w:t>Достойно жить среди людей.</w:t>
            </w:r>
          </w:p>
        </w:tc>
        <w:tc>
          <w:tcPr>
            <w:tcW w:w="159" w:type="pct"/>
            <w:gridSpan w:val="3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3" w:type="pct"/>
            <w:gridSpan w:val="2"/>
          </w:tcPr>
          <w:p w:rsidR="009E2B7E" w:rsidRPr="00B13885" w:rsidRDefault="009E2B7E" w:rsidP="009E2B7E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Комбинированный урок </w:t>
            </w:r>
          </w:p>
          <w:p w:rsidR="00AB202D" w:rsidRPr="00B13885" w:rsidRDefault="00AB202D" w:rsidP="00AB202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pct"/>
            <w:gridSpan w:val="2"/>
          </w:tcPr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9E2B7E">
              <w:rPr>
                <w:sz w:val="20"/>
                <w:szCs w:val="20"/>
              </w:rPr>
              <w:t>омашняя работа (поисковая, творческая), самостоятельная работа.</w:t>
            </w:r>
          </w:p>
          <w:p w:rsidR="00AB202D" w:rsidRPr="00B13885" w:rsidRDefault="00714193" w:rsidP="00714193">
            <w:pPr>
              <w:rPr>
                <w:rFonts w:ascii="Times New Roman" w:hAnsi="Times New Roman"/>
                <w:sz w:val="20"/>
                <w:szCs w:val="20"/>
              </w:rPr>
            </w:pPr>
            <w:r w:rsidRPr="009E2B7E">
              <w:rPr>
                <w:rFonts w:ascii="Times New Roman" w:hAnsi="Times New Roman"/>
                <w:sz w:val="20"/>
                <w:szCs w:val="20"/>
              </w:rPr>
              <w:t>Взаимоконтроль: проверка работы по эталону (образцу)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43" w:type="pct"/>
            <w:gridSpan w:val="5"/>
          </w:tcPr>
          <w:p w:rsidR="00AB202D" w:rsidRPr="00B13885" w:rsidRDefault="00BF4EC4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существлять поиск необходимой информации для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ыполнения творческих заданий;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участвовать в диспутах: слушать собеседника и излагать свои мнения, готовить сообщения по выбранным темам.</w:t>
            </w:r>
          </w:p>
        </w:tc>
        <w:tc>
          <w:tcPr>
            <w:tcW w:w="918" w:type="pct"/>
          </w:tcPr>
          <w:p w:rsidR="00AB202D" w:rsidRPr="00B13885" w:rsidRDefault="00244C69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0C4C9A">
              <w:rPr>
                <w:rFonts w:ascii="Times New Roman" w:hAnsi="Times New Roman"/>
                <w:sz w:val="20"/>
                <w:szCs w:val="20"/>
              </w:rPr>
              <w:t>азвитие навыков сотрудничества со взрослыми и сверстниками в различных социальных ситуациях, умений не создавать конфликтов и находит</w:t>
            </w:r>
            <w:r>
              <w:rPr>
                <w:rFonts w:ascii="Times New Roman" w:hAnsi="Times New Roman"/>
                <w:sz w:val="20"/>
                <w:szCs w:val="20"/>
              </w:rPr>
              <w:t>ь выходы из спорных ситуаций.</w:t>
            </w:r>
          </w:p>
        </w:tc>
      </w:tr>
      <w:tr w:rsidR="00AB202D" w:rsidRPr="00B13885" w:rsidTr="00706DC0">
        <w:trPr>
          <w:trHeight w:val="840"/>
        </w:trPr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7.03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pct"/>
            <w:gridSpan w:val="4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  <w:szCs w:val="20"/>
              </w:rPr>
              <w:t>Умей понять и простить.</w:t>
            </w:r>
          </w:p>
        </w:tc>
        <w:tc>
          <w:tcPr>
            <w:tcW w:w="159" w:type="pct"/>
            <w:gridSpan w:val="3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3" w:type="pct"/>
            <w:gridSpan w:val="2"/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Урок изучения нового материала </w:t>
            </w:r>
          </w:p>
        </w:tc>
        <w:tc>
          <w:tcPr>
            <w:tcW w:w="719" w:type="pct"/>
            <w:gridSpan w:val="2"/>
          </w:tcPr>
          <w:p w:rsidR="00714193" w:rsidRPr="00714193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714193">
              <w:rPr>
                <w:sz w:val="20"/>
                <w:szCs w:val="20"/>
              </w:rPr>
              <w:t>Индивидуальный контроль (контроль учителем): устный опрос</w:t>
            </w:r>
            <w:r>
              <w:rPr>
                <w:sz w:val="20"/>
                <w:szCs w:val="20"/>
              </w:rPr>
              <w:t xml:space="preserve">, </w:t>
            </w:r>
            <w:r w:rsidRPr="00714193">
              <w:rPr>
                <w:sz w:val="20"/>
                <w:szCs w:val="20"/>
              </w:rPr>
              <w:t>устный опрос (в парах, в группах).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pct"/>
            <w:gridSpan w:val="5"/>
          </w:tcPr>
          <w:p w:rsidR="00AB202D" w:rsidRPr="00B13885" w:rsidRDefault="000C4C9A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Представить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 свое мнение по поводу значения светской эт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ики в жизни людей и общества;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соотносить нравственные формы поведения с нормами пове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дения культур разных народов;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строить толерантные отношения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применят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полученные знания в социуме.  </w:t>
            </w:r>
          </w:p>
        </w:tc>
        <w:tc>
          <w:tcPr>
            <w:tcW w:w="918" w:type="pct"/>
          </w:tcPr>
          <w:p w:rsidR="00AB202D" w:rsidRPr="00B13885" w:rsidRDefault="007E4709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0C4C9A">
              <w:rPr>
                <w:rFonts w:ascii="Times New Roman" w:hAnsi="Times New Roman"/>
                <w:sz w:val="20"/>
                <w:szCs w:val="20"/>
              </w:rPr>
              <w:t xml:space="preserve">оспитание доброжелательности и эмоционально-нравственной отзывчивости, понимания и сопереживания чувствам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других людей; </w:t>
            </w:r>
            <w:r w:rsidRPr="000C4C9A">
              <w:rPr>
                <w:rFonts w:ascii="Times New Roman" w:hAnsi="Times New Roman"/>
                <w:sz w:val="20"/>
                <w:szCs w:val="20"/>
              </w:rPr>
              <w:t>развитие начальных форм регуляции с</w:t>
            </w:r>
            <w:r>
              <w:rPr>
                <w:rFonts w:ascii="Times New Roman" w:hAnsi="Times New Roman"/>
                <w:sz w:val="20"/>
                <w:szCs w:val="20"/>
              </w:rPr>
              <w:t>воих эмоциональных состояний.</w:t>
            </w:r>
          </w:p>
        </w:tc>
      </w:tr>
      <w:tr w:rsidR="00AB202D" w:rsidRPr="00B13885" w:rsidTr="00706DC0"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14.03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pct"/>
            <w:gridSpan w:val="4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  <w:szCs w:val="20"/>
              </w:rPr>
              <w:t>Простая этика поступков.</w:t>
            </w:r>
          </w:p>
        </w:tc>
        <w:tc>
          <w:tcPr>
            <w:tcW w:w="159" w:type="pct"/>
            <w:gridSpan w:val="3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3" w:type="pct"/>
            <w:gridSpan w:val="2"/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Урок развития умений и навыков </w:t>
            </w:r>
          </w:p>
        </w:tc>
        <w:tc>
          <w:tcPr>
            <w:tcW w:w="719" w:type="pct"/>
            <w:gridSpan w:val="2"/>
          </w:tcPr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9E2B7E">
              <w:rPr>
                <w:sz w:val="20"/>
                <w:szCs w:val="20"/>
              </w:rPr>
              <w:t>Самоконтроль.</w:t>
            </w:r>
          </w:p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9E2B7E">
              <w:rPr>
                <w:sz w:val="20"/>
                <w:szCs w:val="20"/>
              </w:rPr>
              <w:t>Фронтальный контроль.</w:t>
            </w:r>
          </w:p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9E2B7E">
              <w:rPr>
                <w:sz w:val="20"/>
                <w:szCs w:val="20"/>
              </w:rPr>
              <w:t>Тестирование, викторины.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pct"/>
            <w:gridSpan w:val="5"/>
          </w:tcPr>
          <w:p w:rsidR="00AB202D" w:rsidRPr="00B13885" w:rsidRDefault="00BF4EC4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существлять поиск необходимой информации для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ыполнения творческих заданий;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участвовать в диспутах: слушать собеседника и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lastRenderedPageBreak/>
              <w:t>излагать свои мнения, готовить сообщения по выбранным темам.</w:t>
            </w:r>
          </w:p>
        </w:tc>
        <w:tc>
          <w:tcPr>
            <w:tcW w:w="918" w:type="pct"/>
          </w:tcPr>
          <w:p w:rsidR="00AB202D" w:rsidRPr="007E4709" w:rsidRDefault="007E4709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4709">
              <w:rPr>
                <w:rFonts w:ascii="Times New Roman" w:hAnsi="Times New Roman"/>
                <w:sz w:val="20"/>
                <w:szCs w:val="20"/>
              </w:rPr>
              <w:lastRenderedPageBreak/>
              <w:t>Понимание значения нравственности, морально ответственного поведения в жизни человека и общества.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E4709">
              <w:rPr>
                <w:rFonts w:ascii="Times New Roman" w:hAnsi="Times New Roman"/>
                <w:sz w:val="20"/>
                <w:szCs w:val="20"/>
              </w:rPr>
              <w:lastRenderedPageBreak/>
              <w:t>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задач.</w:t>
            </w:r>
          </w:p>
        </w:tc>
      </w:tr>
      <w:tr w:rsidR="00AB202D" w:rsidRPr="00B13885" w:rsidTr="00AB202D">
        <w:trPr>
          <w:trHeight w:val="284"/>
        </w:trPr>
        <w:tc>
          <w:tcPr>
            <w:tcW w:w="5000" w:type="pct"/>
            <w:gridSpan w:val="20"/>
            <w:vAlign w:val="center"/>
          </w:tcPr>
          <w:p w:rsidR="00AB202D" w:rsidRPr="00B13885" w:rsidRDefault="00AB202D" w:rsidP="00B1388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Посеешь поступок – пожнёшь характер</w:t>
            </w:r>
            <w:r w:rsidRPr="00B13885">
              <w:rPr>
                <w:rFonts w:ascii="Times New Roman" w:hAnsi="Times New Roman"/>
                <w:b/>
                <w:sz w:val="20"/>
                <w:szCs w:val="20"/>
              </w:rPr>
              <w:t xml:space="preserve"> (4 часа)</w:t>
            </w:r>
          </w:p>
        </w:tc>
      </w:tr>
      <w:tr w:rsidR="00AB202D" w:rsidRPr="00B13885" w:rsidTr="00706DC0">
        <w:trPr>
          <w:trHeight w:val="982"/>
        </w:trPr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21.03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pct"/>
            <w:gridSpan w:val="4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Общение и источники преодоления обид.</w:t>
            </w:r>
          </w:p>
        </w:tc>
        <w:tc>
          <w:tcPr>
            <w:tcW w:w="15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3" w:type="pct"/>
            <w:gridSpan w:val="2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Комбинированный урок 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pct"/>
            <w:gridSpan w:val="2"/>
          </w:tcPr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9E2B7E">
              <w:rPr>
                <w:sz w:val="20"/>
                <w:szCs w:val="20"/>
              </w:rPr>
              <w:t>омашняя работа (поисковая, творческая), самостоятельная работа.</w:t>
            </w:r>
          </w:p>
          <w:p w:rsidR="00AB202D" w:rsidRPr="00B13885" w:rsidRDefault="00714193" w:rsidP="00714193">
            <w:pPr>
              <w:rPr>
                <w:rFonts w:ascii="Times New Roman" w:hAnsi="Times New Roman"/>
                <w:sz w:val="20"/>
                <w:szCs w:val="20"/>
              </w:rPr>
            </w:pPr>
            <w:r w:rsidRPr="009E2B7E">
              <w:rPr>
                <w:rFonts w:ascii="Times New Roman" w:hAnsi="Times New Roman"/>
                <w:sz w:val="20"/>
                <w:szCs w:val="20"/>
              </w:rPr>
              <w:t>Взаимоконтроль: проверка работы по эталону (образцу)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43" w:type="pct"/>
            <w:gridSpan w:val="5"/>
          </w:tcPr>
          <w:p w:rsidR="00AB202D" w:rsidRPr="00B13885" w:rsidRDefault="000C4C9A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Представить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 свое мнение по поводу значения светской эт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ики в жизни людей и общества;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соотносить нравственные формы поведения с нормами пове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дения культур разных народов;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строить толерантные отношения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применят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полученные знания в социуме.  </w:t>
            </w:r>
          </w:p>
        </w:tc>
        <w:tc>
          <w:tcPr>
            <w:tcW w:w="918" w:type="pct"/>
          </w:tcPr>
          <w:p w:rsidR="00AB202D" w:rsidRPr="00B13885" w:rsidRDefault="00244C69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0C4C9A">
              <w:rPr>
                <w:rFonts w:ascii="Times New Roman" w:hAnsi="Times New Roman"/>
                <w:sz w:val="20"/>
                <w:szCs w:val="20"/>
              </w:rPr>
              <w:t xml:space="preserve">оспитание доброжелательности и эмоционально-нравственной отзывчивости, понимания и сопереживания чувствам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других людей; </w:t>
            </w:r>
            <w:r w:rsidRPr="000C4C9A">
              <w:rPr>
                <w:rFonts w:ascii="Times New Roman" w:hAnsi="Times New Roman"/>
                <w:sz w:val="20"/>
                <w:szCs w:val="20"/>
              </w:rPr>
              <w:t>развитие начальных форм регуляции с</w:t>
            </w:r>
            <w:r>
              <w:rPr>
                <w:rFonts w:ascii="Times New Roman" w:hAnsi="Times New Roman"/>
                <w:sz w:val="20"/>
                <w:szCs w:val="20"/>
              </w:rPr>
              <w:t>воих эмоциональных состояний.</w:t>
            </w:r>
          </w:p>
        </w:tc>
      </w:tr>
      <w:tr w:rsidR="00AB202D" w:rsidRPr="00B13885" w:rsidTr="00706DC0"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7A365D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28.03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pct"/>
            <w:gridSpan w:val="4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Ростки нравственного опыта поведения.</w:t>
            </w:r>
          </w:p>
        </w:tc>
        <w:tc>
          <w:tcPr>
            <w:tcW w:w="159" w:type="pct"/>
            <w:gridSpan w:val="3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3" w:type="pct"/>
            <w:gridSpan w:val="2"/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Урок изучения нового материала </w:t>
            </w:r>
          </w:p>
        </w:tc>
        <w:tc>
          <w:tcPr>
            <w:tcW w:w="717" w:type="pct"/>
          </w:tcPr>
          <w:p w:rsidR="00714193" w:rsidRPr="00714193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714193">
              <w:rPr>
                <w:sz w:val="20"/>
                <w:szCs w:val="20"/>
              </w:rPr>
              <w:t>Индивидуальный контроль (контроль учителем): устный опрос</w:t>
            </w:r>
            <w:r>
              <w:rPr>
                <w:sz w:val="20"/>
                <w:szCs w:val="20"/>
              </w:rPr>
              <w:t xml:space="preserve">, </w:t>
            </w:r>
            <w:r w:rsidRPr="00714193">
              <w:rPr>
                <w:sz w:val="20"/>
                <w:szCs w:val="20"/>
              </w:rPr>
              <w:t>устный опрос (в парах, в группах).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pct"/>
            <w:gridSpan w:val="6"/>
          </w:tcPr>
          <w:p w:rsidR="00AB202D" w:rsidRPr="00B13885" w:rsidRDefault="00BF4EC4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существлять поиск необходимой информации для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ыполнения творческих заданий;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участвовать в диспутах: слушать собеседника и излагать свои мнения, готовить сообщения по выбранным темам.</w:t>
            </w:r>
          </w:p>
        </w:tc>
        <w:tc>
          <w:tcPr>
            <w:tcW w:w="918" w:type="pct"/>
          </w:tcPr>
          <w:p w:rsidR="00AB202D" w:rsidRPr="00B13885" w:rsidRDefault="007E4709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4709">
              <w:rPr>
                <w:rFonts w:ascii="Times New Roman" w:hAnsi="Times New Roman"/>
                <w:sz w:val="20"/>
                <w:szCs w:val="20"/>
              </w:rPr>
              <w:t>Укрепление средствами образования преемственности поколений на основе сохранения и развития культурных и духовных ценностей.</w:t>
            </w:r>
          </w:p>
        </w:tc>
      </w:tr>
      <w:tr w:rsidR="00AB202D" w:rsidRPr="00B13885" w:rsidTr="00706DC0">
        <w:trPr>
          <w:trHeight w:val="982"/>
        </w:trPr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3322B4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pct"/>
            <w:gridSpan w:val="4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Доброте сопутствует терпение.</w:t>
            </w:r>
          </w:p>
        </w:tc>
        <w:tc>
          <w:tcPr>
            <w:tcW w:w="159" w:type="pct"/>
            <w:gridSpan w:val="3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9E2B7E" w:rsidRPr="00B13885" w:rsidRDefault="009E2B7E" w:rsidP="009E2B7E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Комбинированный урок 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pct"/>
          </w:tcPr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9E2B7E">
              <w:rPr>
                <w:sz w:val="20"/>
                <w:szCs w:val="20"/>
              </w:rPr>
              <w:t>омашняя работа (поисковая, творческая), самостоятельная работа.</w:t>
            </w:r>
          </w:p>
          <w:p w:rsidR="00AB202D" w:rsidRPr="00B13885" w:rsidRDefault="00714193" w:rsidP="00714193">
            <w:pPr>
              <w:rPr>
                <w:rFonts w:ascii="Times New Roman" w:hAnsi="Times New Roman"/>
                <w:sz w:val="20"/>
                <w:szCs w:val="20"/>
              </w:rPr>
            </w:pPr>
            <w:r w:rsidRPr="009E2B7E">
              <w:rPr>
                <w:rFonts w:ascii="Times New Roman" w:hAnsi="Times New Roman"/>
                <w:sz w:val="20"/>
                <w:szCs w:val="20"/>
              </w:rPr>
              <w:t>Взаимоконтроль: проверка работы по эталону (образцу)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45" w:type="pct"/>
            <w:gridSpan w:val="6"/>
          </w:tcPr>
          <w:p w:rsidR="00AB202D" w:rsidRPr="00B13885" w:rsidRDefault="00BF4EC4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знает осн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овные понятия светской этики;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узнает зна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чение этики в жизни человека;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узнает образцы нравственности в культурах разных народов; узнает духовные ценности и нравственные идеалы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жизни человека и общества.</w:t>
            </w:r>
          </w:p>
        </w:tc>
        <w:tc>
          <w:tcPr>
            <w:tcW w:w="918" w:type="pct"/>
          </w:tcPr>
          <w:p w:rsidR="00AB202D" w:rsidRPr="00B13885" w:rsidRDefault="007E4709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0C4C9A">
              <w:rPr>
                <w:rFonts w:ascii="Times New Roman" w:hAnsi="Times New Roman"/>
                <w:sz w:val="20"/>
                <w:szCs w:val="20"/>
              </w:rPr>
              <w:t xml:space="preserve">оспитание доброжелательности и эмоционально-нравственной отзывчивости, понимания и сопереживания чувствам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других людей; </w:t>
            </w:r>
            <w:r w:rsidRPr="000C4C9A">
              <w:rPr>
                <w:rFonts w:ascii="Times New Roman" w:hAnsi="Times New Roman"/>
                <w:sz w:val="20"/>
                <w:szCs w:val="20"/>
              </w:rPr>
              <w:t>развитие начальных форм регуляции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воих эмоциональных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состояний.</w:t>
            </w:r>
          </w:p>
        </w:tc>
      </w:tr>
      <w:tr w:rsidR="00AB202D" w:rsidRPr="00B13885" w:rsidTr="00706DC0">
        <w:tc>
          <w:tcPr>
            <w:tcW w:w="183" w:type="pct"/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3322B4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pct"/>
            <w:gridSpan w:val="4"/>
            <w:tcBorders>
              <w:righ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Действия с приставкой «со».</w:t>
            </w:r>
            <w:r w:rsidRPr="00B1388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9" w:type="pct"/>
            <w:gridSpan w:val="3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3" w:type="pct"/>
            <w:gridSpan w:val="2"/>
          </w:tcPr>
          <w:p w:rsidR="009E2B7E" w:rsidRPr="00B13885" w:rsidRDefault="009E2B7E" w:rsidP="009E2B7E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Комбинированный урок 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pct"/>
          </w:tcPr>
          <w:p w:rsidR="00714193" w:rsidRPr="00714193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714193">
              <w:rPr>
                <w:sz w:val="20"/>
                <w:szCs w:val="20"/>
              </w:rPr>
              <w:t>Индивидуальный контроль (контроль учителем): устный опрос</w:t>
            </w:r>
            <w:r>
              <w:rPr>
                <w:sz w:val="20"/>
                <w:szCs w:val="20"/>
              </w:rPr>
              <w:t xml:space="preserve">, </w:t>
            </w:r>
            <w:r w:rsidRPr="00714193">
              <w:rPr>
                <w:sz w:val="20"/>
                <w:szCs w:val="20"/>
              </w:rPr>
              <w:t>устный опрос (в парах, в группах).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pct"/>
            <w:gridSpan w:val="6"/>
          </w:tcPr>
          <w:p w:rsidR="00AB202D" w:rsidRPr="00B13885" w:rsidRDefault="00BF4EC4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существлять поиск необходимой информации для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ыполнения творческих заданий;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участвовать в диспутах: слушать собеседника и излагать свои мнения, готовить сообщения по выбранным темам.</w:t>
            </w:r>
          </w:p>
        </w:tc>
        <w:tc>
          <w:tcPr>
            <w:tcW w:w="918" w:type="pct"/>
          </w:tcPr>
          <w:p w:rsidR="00AB202D" w:rsidRPr="00B13885" w:rsidRDefault="00244C69" w:rsidP="00244C6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0C4C9A">
              <w:rPr>
                <w:rFonts w:ascii="Times New Roman" w:hAnsi="Times New Roman"/>
                <w:sz w:val="20"/>
                <w:szCs w:val="20"/>
              </w:rPr>
              <w:t xml:space="preserve">оспитание сопереживания чувствам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других людей; </w:t>
            </w:r>
            <w:r w:rsidRPr="000C4C9A">
              <w:rPr>
                <w:rFonts w:ascii="Times New Roman" w:hAnsi="Times New Roman"/>
                <w:sz w:val="20"/>
                <w:szCs w:val="20"/>
              </w:rPr>
              <w:t>развитие начальных форм регуляции с</w:t>
            </w:r>
            <w:r>
              <w:rPr>
                <w:rFonts w:ascii="Times New Roman" w:hAnsi="Times New Roman"/>
                <w:sz w:val="20"/>
                <w:szCs w:val="20"/>
              </w:rPr>
              <w:t>воих эмоциональных состояний.</w:t>
            </w:r>
          </w:p>
        </w:tc>
      </w:tr>
      <w:tr w:rsidR="00AB202D" w:rsidRPr="00B13885" w:rsidTr="00AB202D">
        <w:trPr>
          <w:trHeight w:val="284"/>
        </w:trPr>
        <w:tc>
          <w:tcPr>
            <w:tcW w:w="5000" w:type="pct"/>
            <w:gridSpan w:val="20"/>
            <w:vAlign w:val="center"/>
          </w:tcPr>
          <w:p w:rsidR="00AB202D" w:rsidRPr="00B13885" w:rsidRDefault="00706DC0" w:rsidP="00706DC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Судьба и Родина едины</w:t>
            </w:r>
            <w:r w:rsidR="00AB202D" w:rsidRPr="00B13885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 часа</w:t>
            </w:r>
            <w:r w:rsidR="00AB202D" w:rsidRPr="00B1388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706DC0" w:rsidRPr="00B13885" w:rsidTr="009E2B7E">
        <w:tc>
          <w:tcPr>
            <w:tcW w:w="183" w:type="pct"/>
          </w:tcPr>
          <w:p w:rsidR="00AB202D" w:rsidRPr="00B13885" w:rsidRDefault="00706DC0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3322B4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pct"/>
            <w:gridSpan w:val="4"/>
            <w:tcBorders>
              <w:right w:val="single" w:sz="4" w:space="0" w:color="auto"/>
            </w:tcBorders>
          </w:tcPr>
          <w:p w:rsidR="00AB202D" w:rsidRPr="00B13885" w:rsidRDefault="00706DC0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чего начинается Родина.</w:t>
            </w:r>
          </w:p>
        </w:tc>
        <w:tc>
          <w:tcPr>
            <w:tcW w:w="186" w:type="pct"/>
            <w:gridSpan w:val="4"/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5" w:type="pct"/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Урок изучения нового материала </w:t>
            </w:r>
          </w:p>
        </w:tc>
        <w:tc>
          <w:tcPr>
            <w:tcW w:w="733" w:type="pct"/>
            <w:gridSpan w:val="3"/>
          </w:tcPr>
          <w:p w:rsidR="00714193" w:rsidRPr="00714193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714193">
              <w:rPr>
                <w:sz w:val="20"/>
                <w:szCs w:val="20"/>
              </w:rPr>
              <w:t>Индивидуальный контроль (контроль учителем): устный опрос</w:t>
            </w:r>
            <w:r>
              <w:rPr>
                <w:sz w:val="20"/>
                <w:szCs w:val="20"/>
              </w:rPr>
              <w:t xml:space="preserve">, </w:t>
            </w:r>
            <w:r w:rsidRPr="00714193">
              <w:rPr>
                <w:sz w:val="20"/>
                <w:szCs w:val="20"/>
              </w:rPr>
              <w:t>устный опрос (в парах, в группах).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pct"/>
            <w:gridSpan w:val="4"/>
          </w:tcPr>
          <w:p w:rsidR="00AB202D" w:rsidRPr="00B13885" w:rsidRDefault="00BF4EC4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знает осн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овные понятия светской этики;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узнает зна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чение этики в жизни человека;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узнает образцы нравственности в культурах разных народов; узнает духовные ценности и нравственные идеалы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жизни человека и общества.</w:t>
            </w:r>
          </w:p>
        </w:tc>
        <w:tc>
          <w:tcPr>
            <w:tcW w:w="918" w:type="pct"/>
          </w:tcPr>
          <w:p w:rsidR="00AB202D" w:rsidRPr="00B13885" w:rsidRDefault="007E4709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4709">
              <w:rPr>
                <w:rFonts w:ascii="Times New Roman" w:hAnsi="Times New Roman"/>
                <w:sz w:val="20"/>
                <w:szCs w:val="20"/>
              </w:rPr>
              <w:t>Формирование основ российской гражданской идентичности, чувства гордости за свою Родину; формирование образа мира как единого и целостного при разнообразии культур, национальностей, религий, воспитание доверия и уважения к истории и культуре всех народов.</w:t>
            </w:r>
          </w:p>
        </w:tc>
      </w:tr>
      <w:tr w:rsidR="00AB202D" w:rsidRPr="00B13885" w:rsidTr="009E2B7E">
        <w:tc>
          <w:tcPr>
            <w:tcW w:w="183" w:type="pct"/>
          </w:tcPr>
          <w:p w:rsidR="00AB202D" w:rsidRPr="00B13885" w:rsidRDefault="00706DC0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3322B4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pct"/>
            <w:gridSpan w:val="4"/>
            <w:tcBorders>
              <w:right w:val="single" w:sz="4" w:space="0" w:color="auto"/>
            </w:tcBorders>
          </w:tcPr>
          <w:p w:rsidR="00AB202D" w:rsidRPr="00B13885" w:rsidRDefault="00706DC0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тебе рождается патриот и гражданин.</w:t>
            </w:r>
          </w:p>
        </w:tc>
        <w:tc>
          <w:tcPr>
            <w:tcW w:w="186" w:type="pct"/>
            <w:gridSpan w:val="4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5" w:type="pct"/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Урок развития умений и навыков </w:t>
            </w:r>
          </w:p>
        </w:tc>
        <w:tc>
          <w:tcPr>
            <w:tcW w:w="733" w:type="pct"/>
            <w:gridSpan w:val="3"/>
          </w:tcPr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9E2B7E">
              <w:rPr>
                <w:sz w:val="20"/>
                <w:szCs w:val="20"/>
              </w:rPr>
              <w:t>омашняя работа (поисковая, творческая), самостоятельная работа.</w:t>
            </w:r>
          </w:p>
          <w:p w:rsidR="00AB202D" w:rsidRPr="00B13885" w:rsidRDefault="00714193" w:rsidP="00714193">
            <w:pPr>
              <w:rPr>
                <w:rFonts w:ascii="Times New Roman" w:hAnsi="Times New Roman"/>
                <w:sz w:val="20"/>
                <w:szCs w:val="20"/>
              </w:rPr>
            </w:pPr>
            <w:r w:rsidRPr="009E2B7E">
              <w:rPr>
                <w:rFonts w:ascii="Times New Roman" w:hAnsi="Times New Roman"/>
                <w:sz w:val="20"/>
                <w:szCs w:val="20"/>
              </w:rPr>
              <w:t>Взаимоконтроль: проверка работы по эталону (образцу)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29" w:type="pct"/>
            <w:gridSpan w:val="4"/>
          </w:tcPr>
          <w:p w:rsidR="00AB202D" w:rsidRPr="00B13885" w:rsidRDefault="00BF4EC4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существлять поиск необходимой информации для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ыполнения творческих заданий;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участвовать в диспутах: слушать собеседника и излагать свои мнения, готовить сообщения по выбранным темам.</w:t>
            </w:r>
          </w:p>
        </w:tc>
        <w:tc>
          <w:tcPr>
            <w:tcW w:w="918" w:type="pct"/>
          </w:tcPr>
          <w:p w:rsidR="00AB202D" w:rsidRPr="00B13885" w:rsidRDefault="007E4709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4709">
              <w:rPr>
                <w:rFonts w:ascii="Times New Roman" w:hAnsi="Times New Roman"/>
                <w:sz w:val="20"/>
                <w:szCs w:val="20"/>
              </w:rPr>
              <w:t xml:space="preserve">Формирование основ российской гражданской идентичности, чувства гордости за свою Родину; формирование образа мира как единого и целостного при разнообразии культур, национальностей, религий, воспитание доверия и уважения к истории и </w:t>
            </w:r>
            <w:r w:rsidRPr="007E4709">
              <w:rPr>
                <w:rFonts w:ascii="Times New Roman" w:hAnsi="Times New Roman"/>
                <w:sz w:val="20"/>
                <w:szCs w:val="20"/>
              </w:rPr>
              <w:lastRenderedPageBreak/>
              <w:t>культуре всех народов.</w:t>
            </w:r>
          </w:p>
        </w:tc>
      </w:tr>
      <w:tr w:rsidR="00AB202D" w:rsidRPr="00B13885" w:rsidTr="009E2B7E">
        <w:trPr>
          <w:trHeight w:val="839"/>
        </w:trPr>
        <w:tc>
          <w:tcPr>
            <w:tcW w:w="183" w:type="pct"/>
          </w:tcPr>
          <w:p w:rsidR="00AB202D" w:rsidRPr="00B13885" w:rsidRDefault="00706DC0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3322B4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pct"/>
            <w:gridSpan w:val="4"/>
            <w:tcBorders>
              <w:right w:val="single" w:sz="4" w:space="0" w:color="auto"/>
            </w:tcBorders>
          </w:tcPr>
          <w:p w:rsidR="00AB202D" w:rsidRPr="00B13885" w:rsidRDefault="00706DC0" w:rsidP="00B13885">
            <w:pPr>
              <w:shd w:val="clear" w:color="auto" w:fill="FFFFFF"/>
              <w:tabs>
                <w:tab w:val="left" w:pos="2478"/>
              </w:tabs>
              <w:ind w:left="5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Человек – чело века.</w:t>
            </w:r>
            <w:r w:rsidR="00AB202D" w:rsidRPr="00B13885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186" w:type="pct"/>
            <w:gridSpan w:val="4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5" w:type="pct"/>
          </w:tcPr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Урок изучения нового материала </w:t>
            </w:r>
          </w:p>
        </w:tc>
        <w:tc>
          <w:tcPr>
            <w:tcW w:w="733" w:type="pct"/>
            <w:gridSpan w:val="3"/>
          </w:tcPr>
          <w:p w:rsidR="00714193" w:rsidRPr="00714193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714193">
              <w:rPr>
                <w:sz w:val="20"/>
                <w:szCs w:val="20"/>
              </w:rPr>
              <w:t>Индивидуальный контроль (контроль учителем): устный опрос</w:t>
            </w:r>
            <w:r>
              <w:rPr>
                <w:sz w:val="20"/>
                <w:szCs w:val="20"/>
              </w:rPr>
              <w:t xml:space="preserve">, </w:t>
            </w:r>
            <w:r w:rsidRPr="00714193">
              <w:rPr>
                <w:sz w:val="20"/>
                <w:szCs w:val="20"/>
              </w:rPr>
              <w:t>устный опрос (в парах, в группах).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pct"/>
            <w:gridSpan w:val="4"/>
          </w:tcPr>
          <w:p w:rsidR="00AB202D" w:rsidRPr="00B13885" w:rsidRDefault="000C4C9A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Представить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 свое мнение по поводу значения светской эт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ики в жизни людей и общества;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соотносить нравственные формы поведения с нормами пове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дения культур разных народов;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 xml:space="preserve">строить толерантные отношения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применят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полученные знания в социуме.  </w:t>
            </w:r>
          </w:p>
        </w:tc>
        <w:tc>
          <w:tcPr>
            <w:tcW w:w="918" w:type="pct"/>
          </w:tcPr>
          <w:p w:rsidR="00AB202D" w:rsidRPr="00B13885" w:rsidRDefault="007E4709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4709">
              <w:rPr>
                <w:rFonts w:ascii="Times New Roman" w:hAnsi="Times New Roman"/>
                <w:sz w:val="20"/>
                <w:szCs w:val="20"/>
              </w:rPr>
              <w:t>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задач.</w:t>
            </w:r>
          </w:p>
        </w:tc>
      </w:tr>
      <w:tr w:rsidR="00AB202D" w:rsidRPr="00B13885" w:rsidTr="009E2B7E">
        <w:tc>
          <w:tcPr>
            <w:tcW w:w="183" w:type="pct"/>
          </w:tcPr>
          <w:p w:rsidR="00AB202D" w:rsidRPr="00B13885" w:rsidRDefault="00706DC0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AB202D" w:rsidRPr="003322B4" w:rsidRDefault="003322B4" w:rsidP="00B1388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279" w:type="pct"/>
            <w:tcBorders>
              <w:left w:val="single" w:sz="4" w:space="0" w:color="auto"/>
            </w:tcBorders>
          </w:tcPr>
          <w:p w:rsidR="00AB202D" w:rsidRPr="00B13885" w:rsidRDefault="00AB202D" w:rsidP="00B1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pct"/>
            <w:gridSpan w:val="4"/>
            <w:tcBorders>
              <w:right w:val="single" w:sz="4" w:space="0" w:color="auto"/>
            </w:tcBorders>
          </w:tcPr>
          <w:p w:rsidR="00AB202D" w:rsidRPr="00B13885" w:rsidRDefault="00706DC0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  <w:szCs w:val="20"/>
              </w:rPr>
              <w:t>Слово, обращённое к тебе.</w:t>
            </w:r>
            <w:r w:rsidR="00AB202D" w:rsidRPr="00B1388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6" w:type="pct"/>
            <w:gridSpan w:val="4"/>
            <w:tcBorders>
              <w:left w:val="single" w:sz="4" w:space="0" w:color="auto"/>
            </w:tcBorders>
          </w:tcPr>
          <w:p w:rsidR="00AB202D" w:rsidRPr="00B13885" w:rsidRDefault="00706DC0" w:rsidP="00B138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5" w:type="pct"/>
          </w:tcPr>
          <w:p w:rsidR="009E2B7E" w:rsidRPr="00B13885" w:rsidRDefault="009E2B7E" w:rsidP="009E2B7E">
            <w:pPr>
              <w:rPr>
                <w:rFonts w:ascii="Times New Roman" w:hAnsi="Times New Roman"/>
                <w:sz w:val="20"/>
                <w:szCs w:val="20"/>
              </w:rPr>
            </w:pPr>
            <w:r w:rsidRPr="00B13885">
              <w:rPr>
                <w:rFonts w:ascii="Times New Roman" w:hAnsi="Times New Roman"/>
                <w:sz w:val="20"/>
                <w:szCs w:val="20"/>
              </w:rPr>
              <w:t xml:space="preserve">Комбинированный урок </w:t>
            </w:r>
          </w:p>
          <w:p w:rsidR="00AB202D" w:rsidRPr="00B13885" w:rsidRDefault="00AB202D" w:rsidP="00B138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" w:type="pct"/>
            <w:gridSpan w:val="3"/>
          </w:tcPr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9E2B7E">
              <w:rPr>
                <w:sz w:val="20"/>
                <w:szCs w:val="20"/>
              </w:rPr>
              <w:t>Самоконтроль.</w:t>
            </w:r>
          </w:p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9E2B7E">
              <w:rPr>
                <w:sz w:val="20"/>
                <w:szCs w:val="20"/>
              </w:rPr>
              <w:t>Фронтальный контроль.</w:t>
            </w:r>
          </w:p>
          <w:p w:rsidR="00714193" w:rsidRPr="009E2B7E" w:rsidRDefault="00714193" w:rsidP="00714193">
            <w:pPr>
              <w:pStyle w:val="ab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</w:tabs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9E2B7E">
              <w:rPr>
                <w:sz w:val="20"/>
                <w:szCs w:val="20"/>
              </w:rPr>
              <w:t>Тестирование, викторины.</w:t>
            </w:r>
          </w:p>
          <w:p w:rsidR="00AB202D" w:rsidRPr="00B13885" w:rsidRDefault="00AB202D" w:rsidP="0071419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pct"/>
            <w:gridSpan w:val="4"/>
          </w:tcPr>
          <w:p w:rsidR="00AB202D" w:rsidRPr="00B13885" w:rsidRDefault="00BF4EC4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существлять поиск необходимой информации для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ыполнения творческих заданий; </w:t>
            </w:r>
            <w:r w:rsidRPr="00BF4EC4">
              <w:rPr>
                <w:rFonts w:ascii="Times New Roman" w:hAnsi="Times New Roman"/>
                <w:sz w:val="20"/>
                <w:szCs w:val="20"/>
              </w:rPr>
              <w:t>участвовать в диспутах: слушать собеседника и излагать свои мнения, готовить сообщения по выбранным темам.</w:t>
            </w:r>
          </w:p>
        </w:tc>
        <w:tc>
          <w:tcPr>
            <w:tcW w:w="918" w:type="pct"/>
          </w:tcPr>
          <w:p w:rsidR="00AB202D" w:rsidRPr="007E4709" w:rsidRDefault="007E4709" w:rsidP="00B138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4709">
              <w:rPr>
                <w:rFonts w:ascii="Times New Roman" w:hAnsi="Times New Roman"/>
                <w:sz w:val="20"/>
                <w:szCs w:val="20"/>
              </w:rPr>
              <w:t>Укрепление средствами образования преемственности поколений на основе сохранения и развития культурных и духовных ценностей.</w:t>
            </w:r>
          </w:p>
        </w:tc>
      </w:tr>
    </w:tbl>
    <w:p w:rsidR="00CE242B" w:rsidRPr="00B13885" w:rsidRDefault="00CE242B" w:rsidP="004B396E">
      <w:pPr>
        <w:spacing w:after="0" w:line="240" w:lineRule="auto"/>
        <w:ind w:firstLine="709"/>
        <w:jc w:val="center"/>
        <w:rPr>
          <w:rFonts w:ascii="Times New Roman" w:hAnsi="Times New Roman"/>
          <w:smallCaps/>
          <w:sz w:val="24"/>
          <w:szCs w:val="24"/>
          <w:lang w:eastAsia="ru-RU"/>
        </w:rPr>
      </w:pPr>
    </w:p>
    <w:p w:rsidR="00CE242B" w:rsidRDefault="00CE242B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706DC0" w:rsidRDefault="00706DC0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706DC0" w:rsidRDefault="00706DC0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706DC0" w:rsidRDefault="00706DC0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706DC0" w:rsidRDefault="00706DC0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706DC0" w:rsidRDefault="00706DC0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706DC0" w:rsidRDefault="00706DC0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706DC0" w:rsidRDefault="00706DC0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706DC0" w:rsidRDefault="00706DC0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706DC0" w:rsidRDefault="00706DC0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706DC0" w:rsidRDefault="00706DC0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706DC0" w:rsidRDefault="00706DC0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706DC0" w:rsidRDefault="00706DC0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706DC0" w:rsidRDefault="00706DC0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706DC0" w:rsidRDefault="00706DC0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706DC0" w:rsidRDefault="00706DC0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E71BF1" w:rsidRDefault="00E71BF1" w:rsidP="00E71BF1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  <w:sectPr w:rsidR="00E71BF1" w:rsidSect="00B13885">
          <w:pgSz w:w="16838" w:h="11906" w:orient="landscape"/>
          <w:pgMar w:top="1134" w:right="992" w:bottom="1134" w:left="1134" w:header="709" w:footer="709" w:gutter="0"/>
          <w:cols w:space="708"/>
          <w:docGrid w:linePitch="360"/>
        </w:sectPr>
      </w:pPr>
    </w:p>
    <w:p w:rsidR="00E71BF1" w:rsidRPr="00BF7652" w:rsidRDefault="00E71BF1" w:rsidP="00E71BF1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Список литературы</w:t>
      </w:r>
    </w:p>
    <w:p w:rsidR="00E71BF1" w:rsidRPr="00495A37" w:rsidRDefault="00E71BF1" w:rsidP="00E71BF1">
      <w:pPr>
        <w:pStyle w:val="a7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А.И.Шемшурина </w:t>
      </w:r>
      <w:r w:rsidRPr="00495A37">
        <w:rPr>
          <w:rFonts w:ascii="Times New Roman" w:hAnsi="Times New Roman"/>
          <w:sz w:val="24"/>
          <w:szCs w:val="24"/>
        </w:rPr>
        <w:t>Основы религ</w:t>
      </w:r>
      <w:r>
        <w:rPr>
          <w:rFonts w:ascii="Times New Roman" w:hAnsi="Times New Roman"/>
          <w:sz w:val="24"/>
          <w:szCs w:val="24"/>
        </w:rPr>
        <w:t>иозных культур и светской этики. Основы светской этики.</w:t>
      </w:r>
      <w:r w:rsidRPr="00495A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Методическое пособие: 4 класс: пособие для учителей </w:t>
      </w:r>
      <w:r w:rsidRPr="00495A37">
        <w:rPr>
          <w:rFonts w:ascii="Times New Roman" w:hAnsi="Times New Roman"/>
          <w:sz w:val="24"/>
          <w:szCs w:val="24"/>
        </w:rPr>
        <w:t xml:space="preserve">общеобразовательных </w:t>
      </w:r>
      <w:r>
        <w:rPr>
          <w:rFonts w:ascii="Times New Roman" w:hAnsi="Times New Roman"/>
          <w:sz w:val="24"/>
          <w:szCs w:val="24"/>
        </w:rPr>
        <w:t>организаций. – М.: Просвещение, 2019</w:t>
      </w:r>
    </w:p>
    <w:p w:rsidR="00E71BF1" w:rsidRPr="00495A37" w:rsidRDefault="00E71BF1" w:rsidP="00E71BF1">
      <w:pPr>
        <w:pStyle w:val="a7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А.И.Шемшурина </w:t>
      </w:r>
      <w:r w:rsidRPr="00495A37">
        <w:rPr>
          <w:rFonts w:ascii="Times New Roman" w:hAnsi="Times New Roman"/>
          <w:sz w:val="24"/>
          <w:szCs w:val="24"/>
        </w:rPr>
        <w:t>Основы религиозных</w:t>
      </w:r>
      <w:r>
        <w:rPr>
          <w:rFonts w:ascii="Times New Roman" w:hAnsi="Times New Roman"/>
          <w:sz w:val="24"/>
          <w:szCs w:val="24"/>
        </w:rPr>
        <w:t xml:space="preserve"> культур и светской этики. Основы светской этики.</w:t>
      </w:r>
      <w:r w:rsidRPr="00495A37">
        <w:rPr>
          <w:rFonts w:ascii="Times New Roman" w:hAnsi="Times New Roman"/>
          <w:sz w:val="24"/>
          <w:szCs w:val="24"/>
        </w:rPr>
        <w:t xml:space="preserve"> Книга для ро</w:t>
      </w:r>
      <w:r>
        <w:rPr>
          <w:rFonts w:ascii="Times New Roman" w:hAnsi="Times New Roman"/>
          <w:sz w:val="24"/>
          <w:szCs w:val="24"/>
        </w:rPr>
        <w:t>дителей. – М.: Просвещение, 2019</w:t>
      </w:r>
    </w:p>
    <w:p w:rsidR="00E71BF1" w:rsidRPr="004B396E" w:rsidRDefault="002C55B0" w:rsidP="00E71BF1">
      <w:pPr>
        <w:pStyle w:val="a4"/>
        <w:numPr>
          <w:ilvl w:val="0"/>
          <w:numId w:val="8"/>
        </w:numPr>
        <w:spacing w:after="0" w:line="240" w:lineRule="auto"/>
        <w:ind w:left="0" w:firstLine="426"/>
        <w:rPr>
          <w:rFonts w:ascii="Times New Roman" w:hAnsi="Times New Roman"/>
          <w:sz w:val="24"/>
          <w:szCs w:val="24"/>
        </w:rPr>
      </w:pPr>
      <w:hyperlink r:id="rId9" w:history="1">
        <w:r w:rsidR="00E71BF1" w:rsidRPr="004B396E">
          <w:rPr>
            <w:rStyle w:val="a8"/>
            <w:rFonts w:ascii="Times New Roman" w:hAnsi="Times New Roman"/>
            <w:sz w:val="24"/>
            <w:szCs w:val="24"/>
            <w:lang w:eastAsia="ru-RU"/>
          </w:rPr>
          <w:t>http://orkce.apkpro.ru</w:t>
        </w:r>
      </w:hyperlink>
    </w:p>
    <w:p w:rsidR="00706DC0" w:rsidRDefault="00706DC0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706DC0" w:rsidRDefault="00706DC0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E71BF1" w:rsidRDefault="00E71BF1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  <w:sectPr w:rsidR="00E71BF1" w:rsidSect="00E71BF1">
          <w:pgSz w:w="11906" w:h="16838"/>
          <w:pgMar w:top="1134" w:right="1134" w:bottom="992" w:left="1134" w:header="709" w:footer="709" w:gutter="0"/>
          <w:cols w:space="708"/>
          <w:docGrid w:linePitch="360"/>
        </w:sectPr>
      </w:pPr>
    </w:p>
    <w:p w:rsidR="00706DC0" w:rsidRDefault="00706DC0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706DC0" w:rsidRDefault="00706DC0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706DC0" w:rsidRDefault="00706DC0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706DC0" w:rsidRDefault="00706DC0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706DC0" w:rsidRDefault="00706DC0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BF7652" w:rsidRDefault="00BF7652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BF7652" w:rsidRDefault="00BF7652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BF7652" w:rsidRDefault="00BF7652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706DC0" w:rsidRDefault="00706DC0" w:rsidP="00495A37">
      <w:pPr>
        <w:spacing w:after="0" w:line="240" w:lineRule="auto"/>
        <w:ind w:firstLine="709"/>
        <w:jc w:val="both"/>
        <w:rPr>
          <w:rFonts w:ascii="Times New Roman" w:hAnsi="Times New Roman"/>
          <w:b/>
          <w:smallCaps/>
          <w:sz w:val="24"/>
          <w:szCs w:val="24"/>
          <w:lang w:eastAsia="ru-RU"/>
        </w:rPr>
      </w:pPr>
    </w:p>
    <w:p w:rsidR="00BF7652" w:rsidRDefault="00BF7652" w:rsidP="004B396E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  <w:sectPr w:rsidR="00BF7652" w:rsidSect="00B13885">
          <w:pgSz w:w="16838" w:h="11906" w:orient="landscape"/>
          <w:pgMar w:top="1134" w:right="992" w:bottom="1134" w:left="1134" w:header="709" w:footer="709" w:gutter="0"/>
          <w:cols w:space="708"/>
          <w:docGrid w:linePitch="360"/>
        </w:sectPr>
      </w:pPr>
    </w:p>
    <w:p w:rsidR="00CE242B" w:rsidRPr="004B396E" w:rsidRDefault="00CE242B" w:rsidP="00E71BF1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sectPr w:rsidR="00CE242B" w:rsidRPr="004B396E" w:rsidSect="00BF7652">
      <w:pgSz w:w="11906" w:h="16838"/>
      <w:pgMar w:top="1134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5B0" w:rsidRDefault="002C55B0" w:rsidP="00F319F7">
      <w:pPr>
        <w:spacing w:after="0" w:line="240" w:lineRule="auto"/>
      </w:pPr>
      <w:r>
        <w:separator/>
      </w:r>
    </w:p>
  </w:endnote>
  <w:endnote w:type="continuationSeparator" w:id="0">
    <w:p w:rsidR="002C55B0" w:rsidRDefault="002C55B0" w:rsidP="00F31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AF5" w:rsidRDefault="00E46AF5">
    <w:pPr>
      <w:pStyle w:val="af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11893">
      <w:rPr>
        <w:noProof/>
      </w:rPr>
      <w:t>12</w:t>
    </w:r>
    <w:r>
      <w:rPr>
        <w:noProof/>
      </w:rPr>
      <w:fldChar w:fldCharType="end"/>
    </w:r>
  </w:p>
  <w:p w:rsidR="00E46AF5" w:rsidRDefault="00E46AF5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5B0" w:rsidRDefault="002C55B0" w:rsidP="00F319F7">
      <w:pPr>
        <w:spacing w:after="0" w:line="240" w:lineRule="auto"/>
      </w:pPr>
      <w:r>
        <w:separator/>
      </w:r>
    </w:p>
  </w:footnote>
  <w:footnote w:type="continuationSeparator" w:id="0">
    <w:p w:rsidR="002C55B0" w:rsidRDefault="002C55B0" w:rsidP="00F31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8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/>
        <w:b w:val="0"/>
        <w:i w:val="0"/>
        <w:sz w:val="28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52A5963"/>
    <w:multiLevelType w:val="hybridMultilevel"/>
    <w:tmpl w:val="F84402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7AE45A5"/>
    <w:multiLevelType w:val="hybridMultilevel"/>
    <w:tmpl w:val="EE5E17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D7E4C34"/>
    <w:multiLevelType w:val="hybridMultilevel"/>
    <w:tmpl w:val="BA18B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347FC5"/>
    <w:multiLevelType w:val="hybridMultilevel"/>
    <w:tmpl w:val="07546A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2AF6D94"/>
    <w:multiLevelType w:val="multilevel"/>
    <w:tmpl w:val="3A6A6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BA5722"/>
    <w:multiLevelType w:val="hybridMultilevel"/>
    <w:tmpl w:val="DD4899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B32572"/>
    <w:multiLevelType w:val="hybridMultilevel"/>
    <w:tmpl w:val="9506A4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BD566FC"/>
    <w:multiLevelType w:val="hybridMultilevel"/>
    <w:tmpl w:val="3FCA9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AE27C8"/>
    <w:multiLevelType w:val="hybridMultilevel"/>
    <w:tmpl w:val="C1EAC5C8"/>
    <w:lvl w:ilvl="0" w:tplc="0419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1C6A86"/>
    <w:multiLevelType w:val="hybridMultilevel"/>
    <w:tmpl w:val="CEC02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9578FB"/>
    <w:multiLevelType w:val="hybridMultilevel"/>
    <w:tmpl w:val="75828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DD0061D"/>
    <w:multiLevelType w:val="hybridMultilevel"/>
    <w:tmpl w:val="5E822A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9533D8C"/>
    <w:multiLevelType w:val="hybridMultilevel"/>
    <w:tmpl w:val="DE36736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5"/>
  </w:num>
  <w:num w:numId="4">
    <w:abstractNumId w:val="17"/>
  </w:num>
  <w:num w:numId="5">
    <w:abstractNumId w:val="6"/>
  </w:num>
  <w:num w:numId="6">
    <w:abstractNumId w:val="13"/>
  </w:num>
  <w:num w:numId="7">
    <w:abstractNumId w:val="9"/>
  </w:num>
  <w:num w:numId="8">
    <w:abstractNumId w:val="16"/>
  </w:num>
  <w:num w:numId="9">
    <w:abstractNumId w:val="12"/>
  </w:num>
  <w:num w:numId="10">
    <w:abstractNumId w:val="11"/>
  </w:num>
  <w:num w:numId="11">
    <w:abstractNumId w:val="18"/>
  </w:num>
  <w:num w:numId="12">
    <w:abstractNumId w:val="10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64A"/>
    <w:rsid w:val="00007B14"/>
    <w:rsid w:val="00032E31"/>
    <w:rsid w:val="000407A5"/>
    <w:rsid w:val="000506B4"/>
    <w:rsid w:val="000660C7"/>
    <w:rsid w:val="00074C83"/>
    <w:rsid w:val="000A1A10"/>
    <w:rsid w:val="000B4028"/>
    <w:rsid w:val="000C4929"/>
    <w:rsid w:val="000C4C9A"/>
    <w:rsid w:val="000D1424"/>
    <w:rsid w:val="00143A40"/>
    <w:rsid w:val="001603DD"/>
    <w:rsid w:val="00162BBA"/>
    <w:rsid w:val="00175756"/>
    <w:rsid w:val="00177945"/>
    <w:rsid w:val="001A0871"/>
    <w:rsid w:val="001A6EAD"/>
    <w:rsid w:val="0020458E"/>
    <w:rsid w:val="0020596B"/>
    <w:rsid w:val="00211979"/>
    <w:rsid w:val="00217411"/>
    <w:rsid w:val="00231005"/>
    <w:rsid w:val="00244C69"/>
    <w:rsid w:val="00260765"/>
    <w:rsid w:val="00260766"/>
    <w:rsid w:val="00267254"/>
    <w:rsid w:val="002A098B"/>
    <w:rsid w:val="002C55B0"/>
    <w:rsid w:val="002E0926"/>
    <w:rsid w:val="003309E5"/>
    <w:rsid w:val="003322B4"/>
    <w:rsid w:val="003469A3"/>
    <w:rsid w:val="00347168"/>
    <w:rsid w:val="0035644B"/>
    <w:rsid w:val="00377E31"/>
    <w:rsid w:val="003B7500"/>
    <w:rsid w:val="003E62E2"/>
    <w:rsid w:val="004006B8"/>
    <w:rsid w:val="0040261F"/>
    <w:rsid w:val="004165EC"/>
    <w:rsid w:val="00416867"/>
    <w:rsid w:val="00423663"/>
    <w:rsid w:val="00435C11"/>
    <w:rsid w:val="0047339B"/>
    <w:rsid w:val="00490C7F"/>
    <w:rsid w:val="00495A37"/>
    <w:rsid w:val="004B396E"/>
    <w:rsid w:val="005116E2"/>
    <w:rsid w:val="005B5BD6"/>
    <w:rsid w:val="00624F43"/>
    <w:rsid w:val="006436DC"/>
    <w:rsid w:val="006840CB"/>
    <w:rsid w:val="0069500C"/>
    <w:rsid w:val="00695E26"/>
    <w:rsid w:val="006A2690"/>
    <w:rsid w:val="006B2464"/>
    <w:rsid w:val="006C6361"/>
    <w:rsid w:val="006F6A8C"/>
    <w:rsid w:val="00706DC0"/>
    <w:rsid w:val="00710499"/>
    <w:rsid w:val="00710F3B"/>
    <w:rsid w:val="00714193"/>
    <w:rsid w:val="00714B4C"/>
    <w:rsid w:val="007A365D"/>
    <w:rsid w:val="007E4709"/>
    <w:rsid w:val="00842259"/>
    <w:rsid w:val="00854C85"/>
    <w:rsid w:val="00855B56"/>
    <w:rsid w:val="00896FB5"/>
    <w:rsid w:val="008A6349"/>
    <w:rsid w:val="008B5321"/>
    <w:rsid w:val="008D64C8"/>
    <w:rsid w:val="0093478E"/>
    <w:rsid w:val="00952ED3"/>
    <w:rsid w:val="009E2B7E"/>
    <w:rsid w:val="009F1ABB"/>
    <w:rsid w:val="00A5338B"/>
    <w:rsid w:val="00A65C48"/>
    <w:rsid w:val="00AA1640"/>
    <w:rsid w:val="00AA3400"/>
    <w:rsid w:val="00AB202D"/>
    <w:rsid w:val="00AC071D"/>
    <w:rsid w:val="00AE466C"/>
    <w:rsid w:val="00AF28A5"/>
    <w:rsid w:val="00B12B59"/>
    <w:rsid w:val="00B13885"/>
    <w:rsid w:val="00B35542"/>
    <w:rsid w:val="00B93797"/>
    <w:rsid w:val="00BA1AB5"/>
    <w:rsid w:val="00BB1552"/>
    <w:rsid w:val="00BC4A69"/>
    <w:rsid w:val="00BF4EC4"/>
    <w:rsid w:val="00BF7652"/>
    <w:rsid w:val="00C0175D"/>
    <w:rsid w:val="00C32D55"/>
    <w:rsid w:val="00C5451B"/>
    <w:rsid w:val="00C6164A"/>
    <w:rsid w:val="00C623C6"/>
    <w:rsid w:val="00CA2E4E"/>
    <w:rsid w:val="00CC0B5D"/>
    <w:rsid w:val="00CD0DBA"/>
    <w:rsid w:val="00CD66F9"/>
    <w:rsid w:val="00CE242B"/>
    <w:rsid w:val="00CF5199"/>
    <w:rsid w:val="00D13244"/>
    <w:rsid w:val="00D45368"/>
    <w:rsid w:val="00D66D77"/>
    <w:rsid w:val="00DD6094"/>
    <w:rsid w:val="00DE04F1"/>
    <w:rsid w:val="00DF476D"/>
    <w:rsid w:val="00E11893"/>
    <w:rsid w:val="00E46769"/>
    <w:rsid w:val="00E46AF5"/>
    <w:rsid w:val="00E63482"/>
    <w:rsid w:val="00E71BF1"/>
    <w:rsid w:val="00EA6A0B"/>
    <w:rsid w:val="00EB3AD3"/>
    <w:rsid w:val="00EB459D"/>
    <w:rsid w:val="00F146BE"/>
    <w:rsid w:val="00F319F7"/>
    <w:rsid w:val="00F558DC"/>
    <w:rsid w:val="00F777F6"/>
    <w:rsid w:val="00FB1084"/>
    <w:rsid w:val="00FF0805"/>
    <w:rsid w:val="00FF1160"/>
    <w:rsid w:val="00FF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F647CE"/>
  <w15:docId w15:val="{4A639547-0D4A-4C7E-8F03-BFFDBE320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B1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B138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B1388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885"/>
    <w:pPr>
      <w:keepNext/>
      <w:spacing w:before="240" w:after="60" w:line="240" w:lineRule="auto"/>
      <w:outlineLvl w:val="2"/>
    </w:pPr>
    <w:rPr>
      <w:rFonts w:ascii="Tahoma" w:eastAsia="Times New Roman" w:hAnsi="Tahoma"/>
      <w:sz w:val="16"/>
      <w:szCs w:val="16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B1388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B13885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locked/>
    <w:rsid w:val="00B13885"/>
    <w:pPr>
      <w:spacing w:before="240" w:after="60" w:line="240" w:lineRule="auto"/>
      <w:outlineLvl w:val="5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locked/>
    <w:rsid w:val="00B13885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13885"/>
    <w:rPr>
      <w:rFonts w:ascii="Cambria" w:eastAsia="Times New Roman" w:hAnsi="Cambria" w:cs="Times New Roman"/>
      <w:b/>
      <w:bCs/>
      <w:kern w:val="32"/>
      <w:sz w:val="32"/>
      <w:szCs w:val="32"/>
      <w:lang w:val="ru-RU" w:eastAsia="en-US" w:bidi="ar-SA"/>
    </w:rPr>
  </w:style>
  <w:style w:type="character" w:customStyle="1" w:styleId="20">
    <w:name w:val="Заголовок 2 Знак"/>
    <w:link w:val="2"/>
    <w:uiPriority w:val="99"/>
    <w:semiHidden/>
    <w:locked/>
    <w:rsid w:val="00B13885"/>
    <w:rPr>
      <w:rFonts w:ascii="Arial" w:eastAsia="Times New Roman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9"/>
    <w:semiHidden/>
    <w:locked/>
    <w:rsid w:val="00B13885"/>
    <w:rPr>
      <w:rFonts w:ascii="Tahoma" w:eastAsia="Times New Roman" w:hAnsi="Tahoma" w:cs="Times New Roman"/>
      <w:sz w:val="16"/>
      <w:szCs w:val="16"/>
      <w:lang w:val="ru-RU" w:eastAsia="ru-RU" w:bidi="ar-SA"/>
    </w:rPr>
  </w:style>
  <w:style w:type="character" w:customStyle="1" w:styleId="40">
    <w:name w:val="Заголовок 4 Знак"/>
    <w:link w:val="4"/>
    <w:uiPriority w:val="99"/>
    <w:semiHidden/>
    <w:locked/>
    <w:rsid w:val="00B13885"/>
    <w:rPr>
      <w:rFonts w:ascii="Calibri" w:eastAsia="Times New Roman" w:hAnsi="Calibri" w:cs="Times New Roman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uiPriority w:val="99"/>
    <w:semiHidden/>
    <w:locked/>
    <w:rsid w:val="00B13885"/>
    <w:rPr>
      <w:rFonts w:eastAsia="Times New Roman"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uiPriority w:val="99"/>
    <w:semiHidden/>
    <w:locked/>
    <w:rsid w:val="00B13885"/>
    <w:rPr>
      <w:rFonts w:eastAsia="Times New Roman" w:cs="Times New Roman"/>
      <w:sz w:val="24"/>
      <w:szCs w:val="24"/>
      <w:lang w:val="ru-RU" w:eastAsia="ru-RU" w:bidi="ar-SA"/>
    </w:rPr>
  </w:style>
  <w:style w:type="character" w:customStyle="1" w:styleId="70">
    <w:name w:val="Заголовок 7 Знак"/>
    <w:link w:val="7"/>
    <w:uiPriority w:val="99"/>
    <w:semiHidden/>
    <w:locked/>
    <w:rsid w:val="00B13885"/>
    <w:rPr>
      <w:rFonts w:eastAsia="Times New Roman" w:cs="Times New Roman"/>
      <w:sz w:val="24"/>
      <w:szCs w:val="24"/>
      <w:lang w:val="ru-RU" w:eastAsia="ru-RU" w:bidi="ar-SA"/>
    </w:rPr>
  </w:style>
  <w:style w:type="table" w:styleId="a3">
    <w:name w:val="Table Grid"/>
    <w:basedOn w:val="a1"/>
    <w:uiPriority w:val="99"/>
    <w:rsid w:val="00896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896F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AF2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F28A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uiPriority w:val="99"/>
    <w:rsid w:val="00217411"/>
    <w:rPr>
      <w:rFonts w:cs="Times New Roman"/>
    </w:rPr>
  </w:style>
  <w:style w:type="paragraph" w:customStyle="1" w:styleId="c1">
    <w:name w:val="c1"/>
    <w:basedOn w:val="a"/>
    <w:uiPriority w:val="99"/>
    <w:rsid w:val="000D14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2">
    <w:name w:val="c22"/>
    <w:uiPriority w:val="99"/>
    <w:rsid w:val="000D1424"/>
    <w:rPr>
      <w:rFonts w:cs="Times New Roman"/>
    </w:rPr>
  </w:style>
  <w:style w:type="character" w:customStyle="1" w:styleId="c0">
    <w:name w:val="c0"/>
    <w:uiPriority w:val="99"/>
    <w:rsid w:val="000D1424"/>
    <w:rPr>
      <w:rFonts w:cs="Times New Roman"/>
    </w:rPr>
  </w:style>
  <w:style w:type="paragraph" w:customStyle="1" w:styleId="Style4">
    <w:name w:val="Style4"/>
    <w:basedOn w:val="a"/>
    <w:uiPriority w:val="99"/>
    <w:rsid w:val="000B4028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FontStyle32">
    <w:name w:val="Font Style32"/>
    <w:uiPriority w:val="99"/>
    <w:rsid w:val="000B4028"/>
    <w:rPr>
      <w:rFonts w:ascii="Segoe UI" w:hAnsi="Segoe UI"/>
      <w:b/>
      <w:sz w:val="20"/>
    </w:rPr>
  </w:style>
  <w:style w:type="paragraph" w:styleId="a7">
    <w:name w:val="No Spacing"/>
    <w:uiPriority w:val="99"/>
    <w:qFormat/>
    <w:rsid w:val="00175756"/>
    <w:rPr>
      <w:sz w:val="22"/>
      <w:szCs w:val="22"/>
      <w:lang w:eastAsia="en-US"/>
    </w:rPr>
  </w:style>
  <w:style w:type="paragraph" w:customStyle="1" w:styleId="11">
    <w:name w:val="Текст1"/>
    <w:basedOn w:val="a"/>
    <w:uiPriority w:val="99"/>
    <w:rsid w:val="0020596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character" w:styleId="a8">
    <w:name w:val="Hyperlink"/>
    <w:uiPriority w:val="99"/>
    <w:rsid w:val="00CD0DBA"/>
    <w:rPr>
      <w:rFonts w:cs="Times New Roman"/>
      <w:color w:val="0000FF"/>
      <w:u w:val="single"/>
    </w:rPr>
  </w:style>
  <w:style w:type="character" w:customStyle="1" w:styleId="c6">
    <w:name w:val="c6"/>
    <w:uiPriority w:val="99"/>
    <w:rsid w:val="00A65C48"/>
    <w:rPr>
      <w:rFonts w:cs="Times New Roman"/>
    </w:rPr>
  </w:style>
  <w:style w:type="paragraph" w:styleId="a9">
    <w:name w:val="Body Text"/>
    <w:basedOn w:val="a"/>
    <w:link w:val="aa"/>
    <w:uiPriority w:val="99"/>
    <w:semiHidden/>
    <w:rsid w:val="00B13885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a">
    <w:name w:val="Основной текст Знак"/>
    <w:link w:val="a9"/>
    <w:uiPriority w:val="99"/>
    <w:semiHidden/>
    <w:locked/>
    <w:rsid w:val="00B13885"/>
    <w:rPr>
      <w:rFonts w:eastAsia="Times New Roman" w:cs="Times New Roman"/>
      <w:color w:val="000000"/>
      <w:sz w:val="24"/>
      <w:szCs w:val="24"/>
      <w:lang w:val="ru-RU" w:eastAsia="ru-RU" w:bidi="ar-SA"/>
    </w:rPr>
  </w:style>
  <w:style w:type="paragraph" w:styleId="ab">
    <w:name w:val="Normal (Web)"/>
    <w:basedOn w:val="a"/>
    <w:uiPriority w:val="99"/>
    <w:rsid w:val="00B138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Strong"/>
    <w:uiPriority w:val="99"/>
    <w:qFormat/>
    <w:locked/>
    <w:rsid w:val="00B13885"/>
    <w:rPr>
      <w:rFonts w:cs="Times New Roman"/>
      <w:b/>
    </w:rPr>
  </w:style>
  <w:style w:type="paragraph" w:customStyle="1" w:styleId="centr">
    <w:name w:val="centr"/>
    <w:basedOn w:val="a"/>
    <w:uiPriority w:val="99"/>
    <w:rsid w:val="00B138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lang w:eastAsia="ru-RU"/>
    </w:rPr>
  </w:style>
  <w:style w:type="paragraph" w:customStyle="1" w:styleId="Style19">
    <w:name w:val="Style19"/>
    <w:basedOn w:val="a"/>
    <w:uiPriority w:val="99"/>
    <w:rsid w:val="00B138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B13885"/>
    <w:rPr>
      <w:rFonts w:ascii="Times New Roman" w:hAnsi="Times New Roman"/>
      <w:b/>
      <w:i/>
      <w:sz w:val="18"/>
    </w:rPr>
  </w:style>
  <w:style w:type="paragraph" w:customStyle="1" w:styleId="body">
    <w:name w:val="body"/>
    <w:basedOn w:val="a"/>
    <w:uiPriority w:val="99"/>
    <w:rsid w:val="00B1388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uiPriority w:val="99"/>
    <w:qFormat/>
    <w:locked/>
    <w:rsid w:val="00B13885"/>
    <w:rPr>
      <w:rFonts w:cs="Times New Roman"/>
      <w:i/>
      <w:iCs/>
    </w:rPr>
  </w:style>
  <w:style w:type="paragraph" w:customStyle="1" w:styleId="c44">
    <w:name w:val="c44"/>
    <w:basedOn w:val="a"/>
    <w:uiPriority w:val="99"/>
    <w:rsid w:val="00B138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uiPriority w:val="99"/>
    <w:rsid w:val="00B13885"/>
    <w:rPr>
      <w:rFonts w:cs="Times New Roman"/>
    </w:rPr>
  </w:style>
  <w:style w:type="paragraph" w:customStyle="1" w:styleId="c36">
    <w:name w:val="c36"/>
    <w:basedOn w:val="a"/>
    <w:uiPriority w:val="99"/>
    <w:rsid w:val="00B138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6">
    <w:name w:val="c16"/>
    <w:uiPriority w:val="99"/>
    <w:rsid w:val="00B13885"/>
    <w:rPr>
      <w:rFonts w:cs="Times New Roman"/>
    </w:rPr>
  </w:style>
  <w:style w:type="paragraph" w:customStyle="1" w:styleId="c26">
    <w:name w:val="c26"/>
    <w:basedOn w:val="a"/>
    <w:uiPriority w:val="99"/>
    <w:rsid w:val="00B138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2">
    <w:name w:val="c32"/>
    <w:basedOn w:val="a"/>
    <w:uiPriority w:val="99"/>
    <w:rsid w:val="00B138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7">
    <w:name w:val="c47"/>
    <w:basedOn w:val="a"/>
    <w:uiPriority w:val="99"/>
    <w:rsid w:val="00B138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9">
    <w:name w:val="c9"/>
    <w:basedOn w:val="a"/>
    <w:uiPriority w:val="99"/>
    <w:rsid w:val="00B138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8">
    <w:name w:val="c78"/>
    <w:basedOn w:val="a"/>
    <w:uiPriority w:val="99"/>
    <w:rsid w:val="00B138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B138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rsid w:val="00B13885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uiPriority w:val="99"/>
    <w:semiHidden/>
    <w:rsid w:val="00C27242"/>
    <w:rPr>
      <w:sz w:val="20"/>
      <w:szCs w:val="20"/>
      <w:lang w:eastAsia="en-US"/>
    </w:rPr>
  </w:style>
  <w:style w:type="character" w:customStyle="1" w:styleId="af">
    <w:name w:val="Текст сноски Знак"/>
    <w:link w:val="ae"/>
    <w:uiPriority w:val="99"/>
    <w:semiHidden/>
    <w:locked/>
    <w:rsid w:val="00B13885"/>
    <w:rPr>
      <w:rFonts w:cs="Times New Roman"/>
      <w:lang w:val="ru-RU" w:eastAsia="ru-RU" w:bidi="ar-SA"/>
    </w:rPr>
  </w:style>
  <w:style w:type="paragraph" w:styleId="af0">
    <w:name w:val="header"/>
    <w:basedOn w:val="a"/>
    <w:link w:val="af1"/>
    <w:uiPriority w:val="99"/>
    <w:semiHidden/>
    <w:rsid w:val="00B13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HeaderChar">
    <w:name w:val="Header Char"/>
    <w:uiPriority w:val="99"/>
    <w:semiHidden/>
    <w:rsid w:val="00C27242"/>
    <w:rPr>
      <w:lang w:eastAsia="en-US"/>
    </w:rPr>
  </w:style>
  <w:style w:type="character" w:customStyle="1" w:styleId="af1">
    <w:name w:val="Верхний колонтитул Знак"/>
    <w:link w:val="af0"/>
    <w:uiPriority w:val="99"/>
    <w:semiHidden/>
    <w:locked/>
    <w:rsid w:val="00B13885"/>
    <w:rPr>
      <w:rFonts w:cs="Times New Roman"/>
      <w:sz w:val="24"/>
      <w:szCs w:val="24"/>
      <w:lang w:val="ru-RU" w:eastAsia="ru-RU" w:bidi="ar-SA"/>
    </w:rPr>
  </w:style>
  <w:style w:type="character" w:customStyle="1" w:styleId="FooterChar">
    <w:name w:val="Footer Char"/>
    <w:uiPriority w:val="99"/>
    <w:locked/>
    <w:rsid w:val="00B13885"/>
    <w:rPr>
      <w:rFonts w:ascii="Times New Roman" w:hAnsi="Times New Roman"/>
      <w:sz w:val="24"/>
      <w:lang w:eastAsia="ru-RU"/>
    </w:rPr>
  </w:style>
  <w:style w:type="paragraph" w:styleId="af2">
    <w:name w:val="footer"/>
    <w:basedOn w:val="a"/>
    <w:link w:val="af3"/>
    <w:uiPriority w:val="99"/>
    <w:rsid w:val="00B13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3">
    <w:name w:val="Нижний колонтитул Знак"/>
    <w:link w:val="af2"/>
    <w:uiPriority w:val="99"/>
    <w:locked/>
    <w:rsid w:val="00B13885"/>
    <w:rPr>
      <w:rFonts w:cs="Times New Roman"/>
      <w:sz w:val="24"/>
      <w:szCs w:val="24"/>
      <w:lang w:val="ru-RU" w:eastAsia="ru-RU" w:bidi="ar-SA"/>
    </w:rPr>
  </w:style>
  <w:style w:type="character" w:customStyle="1" w:styleId="TitleChar">
    <w:name w:val="Title Char"/>
    <w:uiPriority w:val="99"/>
    <w:locked/>
    <w:rsid w:val="00B13885"/>
    <w:rPr>
      <w:rFonts w:ascii="Cambria" w:hAnsi="Cambria"/>
      <w:b/>
      <w:kern w:val="28"/>
      <w:sz w:val="32"/>
      <w:lang w:eastAsia="ru-RU"/>
    </w:rPr>
  </w:style>
  <w:style w:type="paragraph" w:styleId="af4">
    <w:name w:val="Title"/>
    <w:basedOn w:val="a"/>
    <w:next w:val="a"/>
    <w:link w:val="af5"/>
    <w:uiPriority w:val="99"/>
    <w:qFormat/>
    <w:locked/>
    <w:rsid w:val="00B13885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f5">
    <w:name w:val="Заголовок Знак"/>
    <w:link w:val="af4"/>
    <w:uiPriority w:val="99"/>
    <w:locked/>
    <w:rsid w:val="00B13885"/>
    <w:rPr>
      <w:rFonts w:ascii="Cambria" w:hAnsi="Cambria" w:cs="Times New Roman"/>
      <w:b/>
      <w:bCs/>
      <w:kern w:val="28"/>
      <w:sz w:val="32"/>
      <w:szCs w:val="32"/>
      <w:lang w:val="ru-RU" w:eastAsia="ru-RU" w:bidi="ar-SA"/>
    </w:rPr>
  </w:style>
  <w:style w:type="character" w:customStyle="1" w:styleId="12">
    <w:name w:val="Название Знак1"/>
    <w:uiPriority w:val="99"/>
    <w:rsid w:val="00B1388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6">
    <w:name w:val="Body Text Indent"/>
    <w:basedOn w:val="a"/>
    <w:link w:val="af7"/>
    <w:uiPriority w:val="99"/>
    <w:semiHidden/>
    <w:rsid w:val="00B13885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  <w:lang w:eastAsia="ru-RU"/>
    </w:rPr>
  </w:style>
  <w:style w:type="character" w:customStyle="1" w:styleId="BodyTextIndentChar">
    <w:name w:val="Body Text Indent Char"/>
    <w:uiPriority w:val="99"/>
    <w:semiHidden/>
    <w:rsid w:val="00C27242"/>
    <w:rPr>
      <w:lang w:eastAsia="en-US"/>
    </w:rPr>
  </w:style>
  <w:style w:type="character" w:customStyle="1" w:styleId="af7">
    <w:name w:val="Основной текст с отступом Знак"/>
    <w:link w:val="af6"/>
    <w:uiPriority w:val="99"/>
    <w:semiHidden/>
    <w:locked/>
    <w:rsid w:val="00B13885"/>
    <w:rPr>
      <w:rFonts w:cs="Times New Roman"/>
      <w:lang w:val="ru-RU" w:eastAsia="ru-RU" w:bidi="ar-SA"/>
    </w:rPr>
  </w:style>
  <w:style w:type="paragraph" w:styleId="21">
    <w:name w:val="Body Text 2"/>
    <w:basedOn w:val="a"/>
    <w:link w:val="22"/>
    <w:uiPriority w:val="99"/>
    <w:semiHidden/>
    <w:rsid w:val="00B13885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odyText2Char">
    <w:name w:val="Body Text 2 Char"/>
    <w:uiPriority w:val="99"/>
    <w:semiHidden/>
    <w:rsid w:val="00C27242"/>
    <w:rPr>
      <w:lang w:eastAsia="en-US"/>
    </w:rPr>
  </w:style>
  <w:style w:type="character" w:customStyle="1" w:styleId="22">
    <w:name w:val="Основной текст 2 Знак"/>
    <w:link w:val="21"/>
    <w:uiPriority w:val="99"/>
    <w:semiHidden/>
    <w:locked/>
    <w:rsid w:val="00B13885"/>
    <w:rPr>
      <w:rFonts w:cs="Times New Roman"/>
      <w:sz w:val="24"/>
      <w:szCs w:val="24"/>
      <w:lang w:val="ru-RU" w:eastAsia="ru-RU" w:bidi="ar-SA"/>
    </w:rPr>
  </w:style>
  <w:style w:type="paragraph" w:styleId="31">
    <w:name w:val="Body Text 3"/>
    <w:basedOn w:val="a"/>
    <w:link w:val="32"/>
    <w:uiPriority w:val="99"/>
    <w:semiHidden/>
    <w:rsid w:val="00B13885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BodyText3Char">
    <w:name w:val="Body Text 3 Char"/>
    <w:uiPriority w:val="99"/>
    <w:semiHidden/>
    <w:rsid w:val="00C27242"/>
    <w:rPr>
      <w:sz w:val="16"/>
      <w:szCs w:val="16"/>
      <w:lang w:eastAsia="en-US"/>
    </w:rPr>
  </w:style>
  <w:style w:type="character" w:customStyle="1" w:styleId="32">
    <w:name w:val="Основной текст 3 Знак"/>
    <w:link w:val="31"/>
    <w:uiPriority w:val="99"/>
    <w:semiHidden/>
    <w:locked/>
    <w:rsid w:val="00B13885"/>
    <w:rPr>
      <w:rFonts w:cs="Times New Roman"/>
      <w:sz w:val="16"/>
      <w:szCs w:val="16"/>
      <w:lang w:val="ru-RU" w:eastAsia="ru-RU" w:bidi="ar-SA"/>
    </w:rPr>
  </w:style>
  <w:style w:type="paragraph" w:styleId="23">
    <w:name w:val="Body Text Indent 2"/>
    <w:basedOn w:val="a"/>
    <w:link w:val="24"/>
    <w:uiPriority w:val="99"/>
    <w:semiHidden/>
    <w:rsid w:val="00B13885"/>
    <w:pPr>
      <w:spacing w:after="0" w:line="240" w:lineRule="auto"/>
      <w:ind w:firstLine="706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BodyTextIndent2Char">
    <w:name w:val="Body Text Indent 2 Char"/>
    <w:uiPriority w:val="99"/>
    <w:semiHidden/>
    <w:rsid w:val="00C27242"/>
    <w:rPr>
      <w:lang w:eastAsia="en-US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B13885"/>
    <w:rPr>
      <w:rFonts w:cs="Times New Roman"/>
      <w:sz w:val="24"/>
      <w:szCs w:val="24"/>
      <w:lang w:val="ru-RU" w:eastAsia="ru-RU" w:bidi="ar-SA"/>
    </w:rPr>
  </w:style>
  <w:style w:type="paragraph" w:styleId="af8">
    <w:name w:val="Document Map"/>
    <w:basedOn w:val="a"/>
    <w:link w:val="af9"/>
    <w:uiPriority w:val="99"/>
    <w:semiHidden/>
    <w:rsid w:val="00B13885"/>
    <w:pPr>
      <w:shd w:val="clear" w:color="auto" w:fill="000080"/>
      <w:spacing w:after="0" w:line="240" w:lineRule="auto"/>
    </w:pPr>
    <w:rPr>
      <w:rFonts w:ascii="Tahoma" w:hAnsi="Tahoma"/>
      <w:sz w:val="20"/>
      <w:szCs w:val="20"/>
      <w:lang w:eastAsia="ru-RU"/>
    </w:rPr>
  </w:style>
  <w:style w:type="character" w:customStyle="1" w:styleId="DocumentMapChar">
    <w:name w:val="Document Map Char"/>
    <w:uiPriority w:val="99"/>
    <w:semiHidden/>
    <w:rsid w:val="00C27242"/>
    <w:rPr>
      <w:rFonts w:ascii="Times New Roman" w:hAnsi="Times New Roman"/>
      <w:sz w:val="0"/>
      <w:szCs w:val="0"/>
      <w:lang w:eastAsia="en-US"/>
    </w:rPr>
  </w:style>
  <w:style w:type="character" w:customStyle="1" w:styleId="af9">
    <w:name w:val="Схема документа Знак"/>
    <w:link w:val="af8"/>
    <w:uiPriority w:val="99"/>
    <w:semiHidden/>
    <w:locked/>
    <w:rsid w:val="00B13885"/>
    <w:rPr>
      <w:rFonts w:ascii="Tahoma" w:hAnsi="Tahoma" w:cs="Times New Roman"/>
      <w:lang w:val="ru-RU" w:eastAsia="ru-RU" w:bidi="ar-SA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B13885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  <w:lang w:eastAsia="ru-RU"/>
    </w:rPr>
  </w:style>
  <w:style w:type="character" w:customStyle="1" w:styleId="z-TopofFormChar">
    <w:name w:val="z-Top of Form Char"/>
    <w:uiPriority w:val="99"/>
    <w:semiHidden/>
    <w:rsid w:val="00C27242"/>
    <w:rPr>
      <w:rFonts w:ascii="Arial" w:hAnsi="Arial" w:cs="Arial"/>
      <w:vanish/>
      <w:sz w:val="16"/>
      <w:szCs w:val="16"/>
      <w:lang w:eastAsia="en-US"/>
    </w:rPr>
  </w:style>
  <w:style w:type="character" w:customStyle="1" w:styleId="z-0">
    <w:name w:val="z-Начало формы Знак"/>
    <w:link w:val="z-"/>
    <w:uiPriority w:val="99"/>
    <w:semiHidden/>
    <w:locked/>
    <w:rsid w:val="00B13885"/>
    <w:rPr>
      <w:rFonts w:ascii="Arial" w:hAnsi="Arial" w:cs="Times New Roman"/>
      <w:vanish/>
      <w:sz w:val="16"/>
      <w:szCs w:val="16"/>
      <w:lang w:val="ru-RU" w:eastAsia="ru-RU" w:bidi="ar-SA"/>
    </w:rPr>
  </w:style>
  <w:style w:type="character" w:styleId="afa">
    <w:name w:val="page number"/>
    <w:uiPriority w:val="99"/>
    <w:rsid w:val="00B1388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14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orkce.apkpro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916649-E74B-464C-AB24-3B6CB6054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1</Pages>
  <Words>5198</Words>
  <Characters>29635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Алекандр</dc:creator>
  <cp:keywords/>
  <dc:description/>
  <cp:lastModifiedBy>Муратова Роза</cp:lastModifiedBy>
  <cp:revision>64</cp:revision>
  <cp:lastPrinted>2019-09-04T14:50:00Z</cp:lastPrinted>
  <dcterms:created xsi:type="dcterms:W3CDTF">2014-09-07T15:22:00Z</dcterms:created>
  <dcterms:modified xsi:type="dcterms:W3CDTF">2024-01-05T17:02:00Z</dcterms:modified>
</cp:coreProperties>
</file>